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42" w:rsidRPr="004C48AC" w:rsidRDefault="001F30F6" w:rsidP="00EE11B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93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342" w:rsidRPr="004C48AC" w:rsidRDefault="001E2342" w:rsidP="00EE11B9">
      <w:pPr>
        <w:spacing w:before="24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E2342" w:rsidRPr="004C48AC" w:rsidRDefault="001E2342" w:rsidP="00EE11B9">
      <w:pPr>
        <w:spacing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1E2342" w:rsidRPr="004C48AC" w:rsidRDefault="001E2342" w:rsidP="00EE11B9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1E2342" w:rsidRPr="004C48AC" w:rsidRDefault="001E2342" w:rsidP="00EE11B9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1E2342" w:rsidRPr="006D2FA8" w:rsidRDefault="00CE0BD4" w:rsidP="006D2FA8">
      <w:pPr>
        <w:shd w:val="clear" w:color="auto" w:fill="FFFFFF"/>
        <w:tabs>
          <w:tab w:val="left" w:pos="567"/>
          <w:tab w:val="left" w:pos="3686"/>
          <w:tab w:val="left" w:pos="3828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«</w:t>
      </w:r>
      <w:r w:rsidR="00E05B10">
        <w:rPr>
          <w:rFonts w:ascii="Times New Roman" w:hAnsi="Times New Roman"/>
          <w:sz w:val="22"/>
          <w:szCs w:val="22"/>
        </w:rPr>
        <w:t>09</w:t>
      </w:r>
      <w:r>
        <w:rPr>
          <w:rFonts w:ascii="Times New Roman" w:hAnsi="Times New Roman"/>
          <w:sz w:val="22"/>
          <w:szCs w:val="22"/>
        </w:rPr>
        <w:t xml:space="preserve">» </w:t>
      </w:r>
      <w:r w:rsidR="00E05B10">
        <w:rPr>
          <w:rFonts w:ascii="Times New Roman" w:hAnsi="Times New Roman"/>
          <w:sz w:val="22"/>
          <w:szCs w:val="22"/>
        </w:rPr>
        <w:t xml:space="preserve">сентября </w:t>
      </w:r>
      <w:r>
        <w:rPr>
          <w:rFonts w:ascii="Times New Roman" w:hAnsi="Times New Roman"/>
          <w:sz w:val="22"/>
          <w:szCs w:val="22"/>
        </w:rPr>
        <w:t xml:space="preserve"> 2020</w:t>
      </w:r>
      <w:r w:rsidR="001E2342" w:rsidRPr="006D2FA8">
        <w:rPr>
          <w:rFonts w:ascii="Times New Roman" w:hAnsi="Times New Roman"/>
          <w:sz w:val="22"/>
          <w:szCs w:val="22"/>
        </w:rPr>
        <w:t xml:space="preserve">  года  №</w:t>
      </w:r>
      <w:r w:rsidR="00E05B10">
        <w:rPr>
          <w:rFonts w:ascii="Times New Roman" w:hAnsi="Times New Roman"/>
          <w:sz w:val="22"/>
          <w:szCs w:val="22"/>
        </w:rPr>
        <w:t xml:space="preserve"> 518</w:t>
      </w:r>
    </w:p>
    <w:p w:rsidR="001E2342" w:rsidRPr="006D2FA8" w:rsidRDefault="00EF04AB" w:rsidP="00EF04AB">
      <w:pPr>
        <w:shd w:val="clear" w:color="auto" w:fill="FFFFFF"/>
        <w:spacing w:line="360" w:lineRule="auto"/>
        <w:rPr>
          <w:rFonts w:ascii="Times New Roman" w:hAnsi="Times New Roman"/>
          <w:sz w:val="22"/>
          <w:szCs w:val="22"/>
        </w:rPr>
      </w:pPr>
      <w:r w:rsidRPr="006D2FA8">
        <w:rPr>
          <w:rFonts w:ascii="Times New Roman" w:hAnsi="Times New Roman"/>
          <w:sz w:val="22"/>
          <w:szCs w:val="22"/>
        </w:rPr>
        <w:t xml:space="preserve">                       </w:t>
      </w:r>
      <w:r w:rsidR="001E2342" w:rsidRPr="006D2FA8">
        <w:rPr>
          <w:rFonts w:ascii="Times New Roman" w:hAnsi="Times New Roman"/>
          <w:sz w:val="22"/>
          <w:szCs w:val="22"/>
        </w:rPr>
        <w:t xml:space="preserve">г. </w:t>
      </w:r>
      <w:proofErr w:type="spellStart"/>
      <w:r w:rsidR="001E2342" w:rsidRPr="006D2FA8">
        <w:rPr>
          <w:rFonts w:ascii="Times New Roman" w:hAnsi="Times New Roman"/>
          <w:sz w:val="22"/>
          <w:szCs w:val="22"/>
        </w:rPr>
        <w:t>Сатка</w:t>
      </w:r>
      <w:proofErr w:type="spellEnd"/>
    </w:p>
    <w:p w:rsidR="001E2342" w:rsidRPr="00004E6E" w:rsidRDefault="001E2342" w:rsidP="006D2FA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16"/>
          <w:szCs w:val="16"/>
        </w:rPr>
      </w:pPr>
    </w:p>
    <w:p w:rsidR="00EF04AB" w:rsidRPr="003D0443" w:rsidRDefault="001E2342" w:rsidP="000C32E7">
      <w:pPr>
        <w:spacing w:line="360" w:lineRule="auto"/>
        <w:ind w:right="5812"/>
        <w:jc w:val="both"/>
        <w:rPr>
          <w:rFonts w:ascii="Times New Roman" w:hAnsi="Times New Roman" w:cs="Times New Roman"/>
          <w:sz w:val="22"/>
          <w:szCs w:val="22"/>
        </w:rPr>
      </w:pPr>
      <w:r w:rsidRPr="006D2FA8">
        <w:rPr>
          <w:rFonts w:ascii="Times New Roman" w:hAnsi="Times New Roman" w:cs="Times New Roman"/>
          <w:sz w:val="22"/>
          <w:szCs w:val="22"/>
        </w:rPr>
        <w:t>О</w:t>
      </w:r>
      <w:r w:rsidR="00700A88">
        <w:rPr>
          <w:rFonts w:ascii="Times New Roman" w:hAnsi="Times New Roman" w:cs="Times New Roman"/>
          <w:sz w:val="22"/>
          <w:szCs w:val="22"/>
        </w:rPr>
        <w:t xml:space="preserve">б утверждении Административного регламента по предоставлению </w:t>
      </w:r>
      <w:r w:rsidR="004A0F54">
        <w:rPr>
          <w:rFonts w:ascii="Times New Roman" w:hAnsi="Times New Roman" w:cs="Times New Roman"/>
          <w:sz w:val="22"/>
          <w:szCs w:val="22"/>
        </w:rPr>
        <w:t>муниципальной усл</w:t>
      </w:r>
      <w:r w:rsidR="00CE0BD4">
        <w:rPr>
          <w:rFonts w:ascii="Times New Roman" w:hAnsi="Times New Roman" w:cs="Times New Roman"/>
          <w:sz w:val="22"/>
          <w:szCs w:val="22"/>
        </w:rPr>
        <w:t>уги «</w:t>
      </w:r>
      <w:r w:rsidR="003D0443" w:rsidRPr="003D0443">
        <w:rPr>
          <w:rFonts w:ascii="Times New Roman" w:hAnsi="Times New Roman" w:cs="Times New Roman"/>
          <w:bCs/>
          <w:color w:val="1D1B11"/>
          <w:sz w:val="22"/>
          <w:szCs w:val="22"/>
        </w:rPr>
        <w:t>П</w:t>
      </w:r>
      <w:r w:rsidR="003D0443" w:rsidRPr="003D0443">
        <w:rPr>
          <w:rFonts w:ascii="Times New Roman" w:hAnsi="Times New Roman" w:cs="Times New Roman"/>
          <w:color w:val="1D1B11"/>
          <w:sz w:val="22"/>
          <w:szCs w:val="22"/>
        </w:rPr>
        <w:t>ризнание жилого помещения пригодным (непригодным) для проживания, многоквартирного дома аварийным и подлежащим сносу или реконструкции на территории Саткинского городского поселения</w:t>
      </w:r>
      <w:r w:rsidR="003D0443">
        <w:rPr>
          <w:rFonts w:ascii="Times New Roman" w:hAnsi="Times New Roman" w:cs="Times New Roman"/>
          <w:color w:val="1D1B11"/>
          <w:sz w:val="22"/>
          <w:szCs w:val="22"/>
        </w:rPr>
        <w:t>»</w:t>
      </w:r>
    </w:p>
    <w:p w:rsidR="00EF04AB" w:rsidRPr="00EF04AB" w:rsidRDefault="00EF04AB" w:rsidP="00EF04AB"/>
    <w:p w:rsidR="001E2342" w:rsidRDefault="00CA6861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Фе</w:t>
      </w:r>
      <w:r w:rsidR="00EE37E1">
        <w:rPr>
          <w:sz w:val="24"/>
          <w:szCs w:val="24"/>
        </w:rPr>
        <w:t>деральным законом Российской Федерации от 27.07.2010 № 210-ФЗ «Об организации предоставления государственных и муниципальных услуг», постановлением Правительства</w:t>
      </w:r>
      <w:r w:rsidR="00A2798F">
        <w:rPr>
          <w:sz w:val="24"/>
          <w:szCs w:val="24"/>
        </w:rPr>
        <w:t xml:space="preserve"> Российской Федерации</w:t>
      </w:r>
      <w:r w:rsidR="00EE37E1">
        <w:rPr>
          <w:sz w:val="24"/>
          <w:szCs w:val="24"/>
        </w:rPr>
        <w:t xml:space="preserve"> от 30.04.2014 № 403 «Об исчерпывающим перечне процедур в сфере </w:t>
      </w:r>
      <w:r w:rsidR="00700A88">
        <w:rPr>
          <w:sz w:val="24"/>
          <w:szCs w:val="24"/>
        </w:rPr>
        <w:t xml:space="preserve">жилищного </w:t>
      </w:r>
      <w:r w:rsidR="00EE37E1">
        <w:rPr>
          <w:sz w:val="24"/>
          <w:szCs w:val="24"/>
        </w:rPr>
        <w:t>строительства», р</w:t>
      </w:r>
      <w:r w:rsidR="001E2342" w:rsidRPr="006B61A3">
        <w:rPr>
          <w:sz w:val="24"/>
          <w:szCs w:val="24"/>
        </w:rPr>
        <w:t>уководс</w:t>
      </w:r>
      <w:r w:rsidR="001E2342">
        <w:rPr>
          <w:sz w:val="24"/>
          <w:szCs w:val="24"/>
        </w:rPr>
        <w:t xml:space="preserve">твуясь </w:t>
      </w:r>
      <w:r w:rsidR="00EE37E1">
        <w:rPr>
          <w:sz w:val="24"/>
          <w:szCs w:val="24"/>
        </w:rPr>
        <w:t>Уставом Саткинского муниципального района,</w:t>
      </w:r>
      <w:proofErr w:type="gramEnd"/>
    </w:p>
    <w:p w:rsidR="001E2342" w:rsidRPr="0072491B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1E2342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F24917" w:rsidRDefault="00F24917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EE37E1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EE37E1">
        <w:rPr>
          <w:rFonts w:ascii="Times New Roman" w:hAnsi="Times New Roman"/>
        </w:rPr>
        <w:t xml:space="preserve"> </w:t>
      </w:r>
      <w:r w:rsidR="00CE0BD4">
        <w:rPr>
          <w:rFonts w:ascii="Times New Roman" w:hAnsi="Times New Roman"/>
        </w:rPr>
        <w:t xml:space="preserve">Утвердить </w:t>
      </w:r>
      <w:r w:rsidR="00EE37E1" w:rsidRPr="00EE37E1">
        <w:rPr>
          <w:rFonts w:ascii="Times New Roman" w:hAnsi="Times New Roman"/>
        </w:rPr>
        <w:t>Административный регламент по предоставлению муниципальной услуги «</w:t>
      </w:r>
      <w:r w:rsidR="00582142" w:rsidRPr="00582142">
        <w:rPr>
          <w:rFonts w:ascii="Times New Roman" w:hAnsi="Times New Roman" w:cs="Times New Roman"/>
          <w:bCs/>
          <w:color w:val="1D1B11"/>
        </w:rPr>
        <w:t>П</w:t>
      </w:r>
      <w:r w:rsidR="00582142" w:rsidRPr="00582142">
        <w:rPr>
          <w:rFonts w:ascii="Times New Roman" w:hAnsi="Times New Roman" w:cs="Times New Roman"/>
          <w:color w:val="1D1B11"/>
        </w:rPr>
        <w:t>ризнание жилого помещения пригодным (непригодным) для проживания, многоквартирного дома аварийным и подлежащим сносу или реконструкции на территории Саткинского городского поселения</w:t>
      </w:r>
      <w:r w:rsidR="00582142">
        <w:rPr>
          <w:color w:val="1D1B11"/>
        </w:rPr>
        <w:t>»</w:t>
      </w:r>
      <w:r w:rsidR="00CE0BD4">
        <w:rPr>
          <w:rFonts w:ascii="Times New Roman" w:hAnsi="Times New Roman"/>
        </w:rPr>
        <w:t>.</w:t>
      </w:r>
    </w:p>
    <w:p w:rsidR="001E2342" w:rsidRDefault="001E2342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4676E1">
        <w:rPr>
          <w:rFonts w:ascii="Times New Roman" w:hAnsi="Times New Roman"/>
        </w:rPr>
        <w:t xml:space="preserve">Начальнику отдела организационной и контрольной работы Управления делами и </w:t>
      </w:r>
      <w:r w:rsidRPr="004676E1">
        <w:rPr>
          <w:rFonts w:ascii="Times New Roman" w:hAnsi="Times New Roman"/>
        </w:rPr>
        <w:lastRenderedPageBreak/>
        <w:t xml:space="preserve">организационной работы </w:t>
      </w:r>
      <w:r w:rsidR="00F82A6E" w:rsidRPr="004676E1">
        <w:rPr>
          <w:rFonts w:ascii="Times New Roman" w:hAnsi="Times New Roman"/>
        </w:rPr>
        <w:t xml:space="preserve">Администрации Саткинского муниципального района </w:t>
      </w:r>
      <w:r w:rsidRPr="004676E1">
        <w:rPr>
          <w:rFonts w:ascii="Times New Roman" w:hAnsi="Times New Roman"/>
        </w:rPr>
        <w:t>(</w:t>
      </w:r>
      <w:proofErr w:type="spellStart"/>
      <w:r w:rsidRPr="004676E1">
        <w:rPr>
          <w:rFonts w:ascii="Times New Roman" w:hAnsi="Times New Roman"/>
        </w:rPr>
        <w:t>Корочкина</w:t>
      </w:r>
      <w:proofErr w:type="spellEnd"/>
      <w:r w:rsidRPr="004676E1">
        <w:rPr>
          <w:rFonts w:ascii="Times New Roman" w:hAnsi="Times New Roman"/>
        </w:rPr>
        <w:t xml:space="preserve"> Н.П.) опубликовать настоящее постановление </w:t>
      </w:r>
      <w:r w:rsidR="00EF04AB" w:rsidRPr="004676E1">
        <w:rPr>
          <w:rFonts w:ascii="Times New Roman" w:hAnsi="Times New Roman"/>
        </w:rPr>
        <w:t>в газете «</w:t>
      </w:r>
      <w:proofErr w:type="spellStart"/>
      <w:r w:rsidR="00EF04AB" w:rsidRPr="004676E1">
        <w:rPr>
          <w:rFonts w:ascii="Times New Roman" w:hAnsi="Times New Roman"/>
        </w:rPr>
        <w:t>Саткинский</w:t>
      </w:r>
      <w:proofErr w:type="spellEnd"/>
      <w:r w:rsidR="00EF04AB" w:rsidRPr="004676E1">
        <w:rPr>
          <w:rFonts w:ascii="Times New Roman" w:hAnsi="Times New Roman"/>
        </w:rPr>
        <w:t xml:space="preserve"> рабочий» и </w:t>
      </w:r>
      <w:r w:rsidR="004676E1">
        <w:rPr>
          <w:rFonts w:ascii="Times New Roman" w:hAnsi="Times New Roman"/>
        </w:rPr>
        <w:t>на официальном сайте А</w:t>
      </w:r>
      <w:r w:rsidRPr="004676E1">
        <w:rPr>
          <w:rFonts w:ascii="Times New Roman" w:hAnsi="Times New Roman"/>
        </w:rPr>
        <w:t>дминистрации Саткинского муниципального района.</w:t>
      </w:r>
    </w:p>
    <w:p w:rsidR="001E2342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2342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4518EB">
        <w:rPr>
          <w:rFonts w:ascii="Times New Roman" w:hAnsi="Times New Roman"/>
        </w:rPr>
        <w:t xml:space="preserve">первого </w:t>
      </w:r>
      <w:r w:rsidR="001E2342">
        <w:rPr>
          <w:rFonts w:ascii="Times New Roman" w:hAnsi="Times New Roman"/>
        </w:rPr>
        <w:t>заместителя Главы Саткинского муниципально</w:t>
      </w:r>
      <w:r w:rsidR="004518EB">
        <w:rPr>
          <w:rFonts w:ascii="Times New Roman" w:hAnsi="Times New Roman"/>
        </w:rPr>
        <w:t xml:space="preserve">го района </w:t>
      </w:r>
      <w:r w:rsidR="001E2342">
        <w:rPr>
          <w:rFonts w:ascii="Times New Roman" w:hAnsi="Times New Roman"/>
        </w:rPr>
        <w:t xml:space="preserve"> Баранова П.А. </w:t>
      </w:r>
    </w:p>
    <w:p w:rsidR="00654AF8" w:rsidRPr="0022138C" w:rsidRDefault="00654AF8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постановление вступает в силу </w:t>
      </w:r>
      <w:r w:rsidR="00CE0BD4">
        <w:rPr>
          <w:rFonts w:ascii="Times New Roman" w:hAnsi="Times New Roman"/>
        </w:rPr>
        <w:t>со дня его опубликования</w:t>
      </w:r>
      <w:r w:rsidR="00B55515">
        <w:rPr>
          <w:rFonts w:ascii="Times New Roman" w:hAnsi="Times New Roman"/>
        </w:rPr>
        <w:t>.</w:t>
      </w:r>
    </w:p>
    <w:p w:rsidR="001E2342" w:rsidRDefault="001E2342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6D2FA8" w:rsidRPr="004C48AC" w:rsidRDefault="006D2FA8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1E2342" w:rsidRDefault="001E2342" w:rsidP="00EE11B9">
      <w:pPr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Глава Саткинского муниципального района</w:t>
      </w:r>
      <w:r w:rsidRPr="006116C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</w:t>
      </w:r>
      <w:r w:rsidRPr="006116CF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</w:t>
      </w:r>
      <w:r w:rsidRPr="006116CF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А. А. Глазков</w:t>
      </w:r>
    </w:p>
    <w:p w:rsidR="001E2342" w:rsidRDefault="001E2342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sectPr w:rsidR="00BC2F45" w:rsidSect="006D2FA8">
      <w:headerReference w:type="default" r:id="rId9"/>
      <w:type w:val="continuous"/>
      <w:pgSz w:w="11905" w:h="16837"/>
      <w:pgMar w:top="567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BD1" w:rsidRDefault="00073BD1">
      <w:r>
        <w:separator/>
      </w:r>
    </w:p>
  </w:endnote>
  <w:endnote w:type="continuationSeparator" w:id="0">
    <w:p w:rsidR="00073BD1" w:rsidRDefault="00073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BD1" w:rsidRDefault="00073BD1">
      <w:r>
        <w:separator/>
      </w:r>
    </w:p>
  </w:footnote>
  <w:footnote w:type="continuationSeparator" w:id="0">
    <w:p w:rsidR="00073BD1" w:rsidRDefault="00073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E" w:rsidRDefault="00C050F2" w:rsidP="00F82A6E">
    <w:pPr>
      <w:pStyle w:val="a9"/>
      <w:jc w:val="center"/>
      <w:rPr>
        <w:rFonts w:ascii="Times New Roman" w:hAnsi="Times New Roman" w:cs="Times New Roman"/>
      </w:rPr>
    </w:pPr>
    <w:r w:rsidRPr="00F82A6E">
      <w:rPr>
        <w:rFonts w:ascii="Times New Roman" w:hAnsi="Times New Roman" w:cs="Times New Roman"/>
      </w:rPr>
      <w:fldChar w:fldCharType="begin"/>
    </w:r>
    <w:r w:rsidR="00F82A6E" w:rsidRPr="00F82A6E">
      <w:rPr>
        <w:rFonts w:ascii="Times New Roman" w:hAnsi="Times New Roman" w:cs="Times New Roman"/>
      </w:rPr>
      <w:instrText xml:space="preserve"> PAGE   \* MERGEFORMAT </w:instrText>
    </w:r>
    <w:r w:rsidRPr="00F82A6E">
      <w:rPr>
        <w:rFonts w:ascii="Times New Roman" w:hAnsi="Times New Roman" w:cs="Times New Roman"/>
      </w:rPr>
      <w:fldChar w:fldCharType="separate"/>
    </w:r>
    <w:r w:rsidR="00E05B10">
      <w:rPr>
        <w:rFonts w:ascii="Times New Roman" w:hAnsi="Times New Roman" w:cs="Times New Roman"/>
        <w:noProof/>
      </w:rPr>
      <w:t>2</w:t>
    </w:r>
    <w:r w:rsidRPr="00F82A6E">
      <w:rPr>
        <w:rFonts w:ascii="Times New Roman" w:hAnsi="Times New Roman" w:cs="Times New Roman"/>
      </w:rPr>
      <w:fldChar w:fldCharType="end"/>
    </w:r>
  </w:p>
  <w:p w:rsidR="00F82A6E" w:rsidRDefault="00F82A6E" w:rsidP="00F82A6E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pStyle w:val="3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5"/>
    <w:multiLevelType w:val="multilevel"/>
    <w:tmpl w:val="00000004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99B349B"/>
    <w:multiLevelType w:val="hybridMultilevel"/>
    <w:tmpl w:val="E0AE22DA"/>
    <w:lvl w:ilvl="0" w:tplc="216456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9E3730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434E5AEC"/>
    <w:multiLevelType w:val="hybridMultilevel"/>
    <w:tmpl w:val="A4AE124A"/>
    <w:lvl w:ilvl="0" w:tplc="CDDC11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725F"/>
    <w:rsid w:val="00004E6E"/>
    <w:rsid w:val="00066D9E"/>
    <w:rsid w:val="00073BD1"/>
    <w:rsid w:val="000A6308"/>
    <w:rsid w:val="000C0992"/>
    <w:rsid w:val="000C32E7"/>
    <w:rsid w:val="000E18A5"/>
    <w:rsid w:val="00164D6E"/>
    <w:rsid w:val="0017725F"/>
    <w:rsid w:val="001E2342"/>
    <w:rsid w:val="001E6C68"/>
    <w:rsid w:val="001F30F6"/>
    <w:rsid w:val="0022138C"/>
    <w:rsid w:val="002236E3"/>
    <w:rsid w:val="0028245C"/>
    <w:rsid w:val="002B1246"/>
    <w:rsid w:val="002E35CA"/>
    <w:rsid w:val="00396983"/>
    <w:rsid w:val="003A24A7"/>
    <w:rsid w:val="003D0443"/>
    <w:rsid w:val="004518EB"/>
    <w:rsid w:val="00454A46"/>
    <w:rsid w:val="004676E1"/>
    <w:rsid w:val="004967EF"/>
    <w:rsid w:val="00497995"/>
    <w:rsid w:val="004A0F54"/>
    <w:rsid w:val="004A334A"/>
    <w:rsid w:val="004C48AC"/>
    <w:rsid w:val="004E49BA"/>
    <w:rsid w:val="005134C4"/>
    <w:rsid w:val="00554159"/>
    <w:rsid w:val="00582142"/>
    <w:rsid w:val="00582B4B"/>
    <w:rsid w:val="005B2431"/>
    <w:rsid w:val="005B3CB7"/>
    <w:rsid w:val="006116CF"/>
    <w:rsid w:val="00627063"/>
    <w:rsid w:val="006460A8"/>
    <w:rsid w:val="00654AF8"/>
    <w:rsid w:val="006B61A3"/>
    <w:rsid w:val="006D2FA8"/>
    <w:rsid w:val="006E161E"/>
    <w:rsid w:val="00700A88"/>
    <w:rsid w:val="0072491B"/>
    <w:rsid w:val="00753C50"/>
    <w:rsid w:val="00813401"/>
    <w:rsid w:val="008B7C59"/>
    <w:rsid w:val="008F3722"/>
    <w:rsid w:val="0099485E"/>
    <w:rsid w:val="009E6AAB"/>
    <w:rsid w:val="00A2798F"/>
    <w:rsid w:val="00B009E5"/>
    <w:rsid w:val="00B55515"/>
    <w:rsid w:val="00BC2F45"/>
    <w:rsid w:val="00BE482E"/>
    <w:rsid w:val="00C050F2"/>
    <w:rsid w:val="00C34D23"/>
    <w:rsid w:val="00C9161A"/>
    <w:rsid w:val="00CA6861"/>
    <w:rsid w:val="00CE0BD4"/>
    <w:rsid w:val="00D064B7"/>
    <w:rsid w:val="00D71C20"/>
    <w:rsid w:val="00E05877"/>
    <w:rsid w:val="00E05B10"/>
    <w:rsid w:val="00E125B5"/>
    <w:rsid w:val="00E21296"/>
    <w:rsid w:val="00E25818"/>
    <w:rsid w:val="00E76982"/>
    <w:rsid w:val="00EC472B"/>
    <w:rsid w:val="00EE11B9"/>
    <w:rsid w:val="00EE37E1"/>
    <w:rsid w:val="00EF04AB"/>
    <w:rsid w:val="00EF6883"/>
    <w:rsid w:val="00F2123D"/>
    <w:rsid w:val="00F24917"/>
    <w:rsid w:val="00F71E8E"/>
    <w:rsid w:val="00F82A6E"/>
    <w:rsid w:val="00FC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F2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numPr>
        <w:ilvl w:val="2"/>
        <w:numId w:val="1"/>
      </w:numPr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C050F2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C050F2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C050F2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C050F2"/>
    <w:rPr>
      <w:b/>
      <w:bCs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C050F2"/>
    <w:rPr>
      <w:spacing w:val="-10"/>
    </w:rPr>
  </w:style>
  <w:style w:type="character" w:customStyle="1" w:styleId="31">
    <w:name w:val="Основной текст (3)_"/>
    <w:basedOn w:val="a0"/>
    <w:link w:val="32"/>
    <w:uiPriority w:val="99"/>
    <w:locked/>
    <w:rsid w:val="00C050F2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C050F2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C050F2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C050F2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C050F2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C050F2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9964-09BA-4B2B-8D3C-D08C7CF8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marele</cp:lastModifiedBy>
  <cp:revision>7</cp:revision>
  <cp:lastPrinted>2018-02-21T06:26:00Z</cp:lastPrinted>
  <dcterms:created xsi:type="dcterms:W3CDTF">2020-08-24T09:15:00Z</dcterms:created>
  <dcterms:modified xsi:type="dcterms:W3CDTF">2020-09-10T06:08:00Z</dcterms:modified>
</cp:coreProperties>
</file>