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E02" w:rsidRPr="005B64AC" w:rsidRDefault="00091E02" w:rsidP="00687DF1">
      <w:pPr>
        <w:spacing w:after="0" w:line="360" w:lineRule="auto"/>
        <w:ind w:left="549" w:firstLine="483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>УТВЕРЖДЕН</w:t>
      </w:r>
    </w:p>
    <w:p w:rsidR="00091E02" w:rsidRPr="005B64AC" w:rsidRDefault="00091E02" w:rsidP="00687DF1">
      <w:pPr>
        <w:spacing w:after="0" w:line="360" w:lineRule="auto"/>
        <w:ind w:left="549" w:firstLine="483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>постановлением Администрации</w:t>
      </w:r>
    </w:p>
    <w:p w:rsidR="00091E02" w:rsidRPr="005B64AC" w:rsidRDefault="00091E02" w:rsidP="00687DF1">
      <w:pPr>
        <w:spacing w:after="0" w:line="360" w:lineRule="auto"/>
        <w:ind w:left="549" w:firstLine="483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>Сат</w:t>
      </w:r>
      <w:r w:rsidR="00BF251E" w:rsidRPr="005B64AC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>инского муниципального района</w:t>
      </w:r>
    </w:p>
    <w:p w:rsidR="00016689" w:rsidRPr="005B64AC" w:rsidRDefault="005C2D51" w:rsidP="00687DF1">
      <w:pPr>
        <w:spacing w:after="0" w:line="360" w:lineRule="auto"/>
        <w:ind w:left="549" w:firstLine="483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="00687DF1">
        <w:rPr>
          <w:rFonts w:ascii="Times New Roman" w:eastAsia="Times New Roman" w:hAnsi="Times New Roman" w:cs="Times New Roman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11.07.2022г. </w:t>
      </w:r>
      <w:r w:rsidR="00091E02" w:rsidRPr="005B64AC">
        <w:rPr>
          <w:rFonts w:ascii="Times New Roman" w:eastAsia="Times New Roman" w:hAnsi="Times New Roman" w:cs="Times New Roman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sz w:val="24"/>
          <w:szCs w:val="24"/>
        </w:rPr>
        <w:t>505</w:t>
      </w:r>
    </w:p>
    <w:p w:rsidR="00091E02" w:rsidRPr="005B64AC" w:rsidRDefault="00091E02" w:rsidP="005B64AC">
      <w:pPr>
        <w:spacing w:after="0" w:line="360" w:lineRule="auto"/>
        <w:ind w:left="1671" w:right="868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91E02" w:rsidRPr="005B64AC" w:rsidRDefault="00091E02" w:rsidP="005B64AC">
      <w:pPr>
        <w:spacing w:after="0" w:line="360" w:lineRule="auto"/>
        <w:ind w:left="1671" w:right="868" w:hanging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91E02" w:rsidRPr="00687DF1" w:rsidRDefault="00091E02" w:rsidP="005B64AC">
      <w:pPr>
        <w:spacing w:after="0" w:line="360" w:lineRule="auto"/>
        <w:ind w:right="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87DF1">
        <w:rPr>
          <w:rFonts w:ascii="Times New Roman" w:eastAsia="Times New Roman" w:hAnsi="Times New Roman" w:cs="Times New Roman"/>
          <w:sz w:val="24"/>
          <w:szCs w:val="24"/>
        </w:rPr>
        <w:t>Административный регламент</w:t>
      </w:r>
    </w:p>
    <w:p w:rsidR="00016689" w:rsidRPr="00687DF1" w:rsidRDefault="00687DF1" w:rsidP="005B64AC">
      <w:pPr>
        <w:spacing w:after="0" w:line="360" w:lineRule="auto"/>
        <w:ind w:right="60"/>
        <w:jc w:val="center"/>
        <w:rPr>
          <w:rFonts w:ascii="Times New Roman" w:hAnsi="Times New Roman" w:cs="Times New Roman"/>
          <w:sz w:val="24"/>
          <w:szCs w:val="24"/>
        </w:rPr>
      </w:pPr>
      <w:r w:rsidRPr="00687DF1">
        <w:rPr>
          <w:rFonts w:ascii="Times New Roman" w:eastAsia="Times New Roman" w:hAnsi="Times New Roman" w:cs="Times New Roman"/>
          <w:sz w:val="24"/>
          <w:szCs w:val="24"/>
        </w:rPr>
        <w:t xml:space="preserve">по </w:t>
      </w:r>
      <w:r w:rsidR="00091E02" w:rsidRPr="00687DF1">
        <w:rPr>
          <w:rFonts w:ascii="Times New Roman" w:eastAsia="Times New Roman" w:hAnsi="Times New Roman" w:cs="Times New Roman"/>
          <w:sz w:val="24"/>
          <w:szCs w:val="24"/>
        </w:rPr>
        <w:t>предоставлени</w:t>
      </w:r>
      <w:r w:rsidRPr="00687DF1">
        <w:rPr>
          <w:rFonts w:ascii="Times New Roman" w:eastAsia="Times New Roman" w:hAnsi="Times New Roman" w:cs="Times New Roman"/>
          <w:sz w:val="24"/>
          <w:szCs w:val="24"/>
        </w:rPr>
        <w:t>ю</w:t>
      </w:r>
      <w:r w:rsidR="00091E02" w:rsidRPr="00687DF1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муниципальной услуги</w:t>
      </w:r>
    </w:p>
    <w:p w:rsidR="00016689" w:rsidRPr="00687DF1" w:rsidRDefault="00091E02" w:rsidP="005B64AC">
      <w:pPr>
        <w:spacing w:after="0" w:line="360" w:lineRule="auto"/>
        <w:ind w:right="59"/>
        <w:jc w:val="center"/>
        <w:rPr>
          <w:rFonts w:ascii="Times New Roman" w:hAnsi="Times New Roman" w:cs="Times New Roman"/>
          <w:sz w:val="24"/>
          <w:szCs w:val="24"/>
        </w:rPr>
      </w:pPr>
      <w:r w:rsidRPr="00687DF1">
        <w:rPr>
          <w:rFonts w:ascii="Times New Roman" w:eastAsia="Times New Roman" w:hAnsi="Times New Roman" w:cs="Times New Roman"/>
          <w:i/>
          <w:sz w:val="24"/>
          <w:szCs w:val="24"/>
        </w:rPr>
        <w:t>«</w:t>
      </w:r>
      <w:r w:rsidRPr="00687DF1">
        <w:rPr>
          <w:rFonts w:ascii="Times New Roman" w:eastAsia="Times New Roman" w:hAnsi="Times New Roman" w:cs="Times New Roman"/>
          <w:sz w:val="24"/>
          <w:szCs w:val="24"/>
        </w:rPr>
        <w:t>Выдача разрешения на ввод объекта в эксплуатацию</w:t>
      </w:r>
      <w:r w:rsidRPr="00687DF1">
        <w:rPr>
          <w:rFonts w:ascii="Times New Roman" w:eastAsia="Times New Roman" w:hAnsi="Times New Roman" w:cs="Times New Roman"/>
          <w:i/>
          <w:sz w:val="24"/>
          <w:szCs w:val="24"/>
        </w:rPr>
        <w:t xml:space="preserve">» </w:t>
      </w:r>
      <w:r w:rsidRPr="00687DF1">
        <w:rPr>
          <w:rFonts w:ascii="Times New Roman" w:eastAsia="Times New Roman" w:hAnsi="Times New Roman" w:cs="Times New Roman"/>
          <w:sz w:val="24"/>
          <w:szCs w:val="24"/>
        </w:rPr>
        <w:t>на территории Саткинского муниципального района</w:t>
      </w:r>
    </w:p>
    <w:p w:rsidR="00091E02" w:rsidRPr="00687DF1" w:rsidRDefault="00091E02" w:rsidP="005B64AC">
      <w:pPr>
        <w:spacing w:after="0" w:line="360" w:lineRule="auto"/>
        <w:ind w:right="991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16689" w:rsidRPr="00687DF1" w:rsidRDefault="00091E02" w:rsidP="005B64A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7DF1">
        <w:rPr>
          <w:rFonts w:ascii="Times New Roman" w:eastAsia="Times New Roman" w:hAnsi="Times New Roman" w:cs="Times New Roman"/>
          <w:sz w:val="24"/>
          <w:szCs w:val="24"/>
        </w:rPr>
        <w:t xml:space="preserve">Раздел I. </w:t>
      </w:r>
      <w:r w:rsidR="00687DF1" w:rsidRPr="00687DF1">
        <w:rPr>
          <w:rFonts w:ascii="Times New Roman" w:eastAsia="Times New Roman" w:hAnsi="Times New Roman" w:cs="Times New Roman"/>
          <w:sz w:val="24"/>
          <w:szCs w:val="24"/>
        </w:rPr>
        <w:t>ОБЩИЕ ПОЛОЖЕНИЯ</w:t>
      </w:r>
    </w:p>
    <w:p w:rsidR="00016689" w:rsidRPr="00687DF1" w:rsidRDefault="00091E02" w:rsidP="005B64A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7DF1">
        <w:rPr>
          <w:rFonts w:ascii="Times New Roman" w:eastAsia="Times New Roman" w:hAnsi="Times New Roman" w:cs="Times New Roman"/>
          <w:sz w:val="24"/>
          <w:szCs w:val="24"/>
        </w:rPr>
        <w:t>Предмет регулирования Административного регламента</w:t>
      </w:r>
    </w:p>
    <w:p w:rsidR="00016689" w:rsidRPr="005B64AC" w:rsidRDefault="00091E02" w:rsidP="005B64AC">
      <w:pPr>
        <w:spacing w:after="0" w:line="360" w:lineRule="auto"/>
        <w:ind w:left="10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016689" w:rsidRPr="005B64AC" w:rsidRDefault="00091E02" w:rsidP="005B64AC">
      <w:pPr>
        <w:spacing w:after="0" w:line="360" w:lineRule="auto"/>
        <w:ind w:left="-15" w:right="51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>1.1.</w:t>
      </w:r>
      <w:r w:rsidRPr="005B64A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Административный регламент предоставления муниципальной услуги «Выдача разрешения на ввод объекта в эксплуатацию» </w:t>
      </w:r>
      <w:r w:rsidR="00687DF1">
        <w:rPr>
          <w:rFonts w:ascii="Times New Roman" w:eastAsia="Times New Roman" w:hAnsi="Times New Roman" w:cs="Times New Roman"/>
          <w:sz w:val="24"/>
          <w:szCs w:val="24"/>
        </w:rPr>
        <w:t xml:space="preserve">на территории Саткинского муниципального района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разработан в целях повышения качества и доступности предоставления муниципальной услуги, определяет стандарт, сроки и последовательность действий (административных процедур) при осуществлении </w:t>
      </w:r>
      <w:r w:rsidR="00687DF1">
        <w:rPr>
          <w:rFonts w:ascii="Times New Roman" w:eastAsia="Times New Roman" w:hAnsi="Times New Roman" w:cs="Times New Roman"/>
          <w:sz w:val="24"/>
          <w:szCs w:val="24"/>
        </w:rPr>
        <w:t>полномочий по предоставлению муниципальной услуги в Саткинском районе (далее оформление и выдача разрешения на ввод)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6689" w:rsidRPr="005B64AC" w:rsidRDefault="00091E02" w:rsidP="005B64A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6689" w:rsidRPr="00687DF1" w:rsidRDefault="00091E02" w:rsidP="005B64AC">
      <w:pPr>
        <w:spacing w:after="0" w:line="360" w:lineRule="auto"/>
        <w:ind w:right="60" w:hanging="10"/>
        <w:jc w:val="center"/>
        <w:rPr>
          <w:rFonts w:ascii="Times New Roman" w:hAnsi="Times New Roman" w:cs="Times New Roman"/>
          <w:sz w:val="24"/>
          <w:szCs w:val="24"/>
        </w:rPr>
      </w:pPr>
      <w:r w:rsidRPr="00687DF1">
        <w:rPr>
          <w:rFonts w:ascii="Times New Roman" w:eastAsia="Times New Roman" w:hAnsi="Times New Roman" w:cs="Times New Roman"/>
          <w:sz w:val="24"/>
          <w:szCs w:val="24"/>
        </w:rPr>
        <w:t xml:space="preserve">Круг Заявителей </w:t>
      </w:r>
    </w:p>
    <w:p w:rsidR="00016689" w:rsidRPr="005B64AC" w:rsidRDefault="00091E02" w:rsidP="005B64A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6689" w:rsidRPr="005B64AC" w:rsidRDefault="00091E02" w:rsidP="005B64AC">
      <w:pPr>
        <w:spacing w:after="0" w:line="360" w:lineRule="auto"/>
        <w:ind w:left="-15" w:right="51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>1.2.</w:t>
      </w:r>
      <w:r w:rsidRPr="005B64A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Заявителями на получение муниципальной услуги являются застройщики (далее – заявитель). </w:t>
      </w:r>
    </w:p>
    <w:p w:rsidR="00016689" w:rsidRPr="005B64AC" w:rsidRDefault="00091E02" w:rsidP="005B64AC">
      <w:pPr>
        <w:spacing w:after="0" w:line="360" w:lineRule="auto"/>
        <w:ind w:left="-15" w:right="51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>1.3.</w:t>
      </w:r>
      <w:r w:rsidRPr="005B64A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Заявитель вправе обратиться за получением услуги через представителя.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 (далее – представитель). </w:t>
      </w:r>
    </w:p>
    <w:p w:rsidR="00016689" w:rsidRPr="005B64AC" w:rsidRDefault="00091E02" w:rsidP="005B64A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6689" w:rsidRPr="00A83962" w:rsidRDefault="00091E02" w:rsidP="005B64A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83962">
        <w:rPr>
          <w:rFonts w:ascii="Times New Roman" w:eastAsia="Times New Roman" w:hAnsi="Times New Roman" w:cs="Times New Roman"/>
          <w:sz w:val="24"/>
          <w:szCs w:val="24"/>
        </w:rPr>
        <w:t>Требования к порядку информирования о предоставлении муниципальной услуги</w:t>
      </w:r>
    </w:p>
    <w:p w:rsidR="00016689" w:rsidRPr="005B64AC" w:rsidRDefault="00091E02" w:rsidP="005B64A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6689" w:rsidRPr="005B64AC" w:rsidRDefault="00091E02" w:rsidP="005B64AC">
      <w:pPr>
        <w:spacing w:after="0" w:line="360" w:lineRule="auto"/>
        <w:ind w:left="143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1.4. Информирование о порядке предоставления услуги осуществляется: </w:t>
      </w:r>
    </w:p>
    <w:p w:rsidR="00016689" w:rsidRPr="005B64AC" w:rsidRDefault="005B64AC" w:rsidP="005B64AC">
      <w:pPr>
        <w:numPr>
          <w:ilvl w:val="0"/>
          <w:numId w:val="1"/>
        </w:numPr>
        <w:spacing w:after="0" w:line="360" w:lineRule="auto"/>
        <w:ind w:right="46" w:firstLine="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91E02" w:rsidRPr="005B64AC">
        <w:rPr>
          <w:rFonts w:ascii="Times New Roman" w:eastAsia="Times New Roman" w:hAnsi="Times New Roman" w:cs="Times New Roman"/>
          <w:sz w:val="24"/>
          <w:szCs w:val="24"/>
        </w:rPr>
        <w:t xml:space="preserve">непосредственно при личном приеме заявителя в </w:t>
      </w:r>
      <w:r w:rsidR="00A83962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Администрации Саткинского муниципального района, в </w:t>
      </w:r>
      <w:r w:rsidR="00236EA1" w:rsidRPr="005B64AC">
        <w:rPr>
          <w:rFonts w:ascii="Times New Roman" w:eastAsia="Times New Roman" w:hAnsi="Times New Roman" w:cs="Times New Roman"/>
          <w:sz w:val="24"/>
          <w:szCs w:val="24"/>
        </w:rPr>
        <w:t xml:space="preserve">Управлении строительства и архитектуры Администрации </w:t>
      </w:r>
      <w:r w:rsidR="00236EA1" w:rsidRPr="005B64AC">
        <w:rPr>
          <w:rFonts w:ascii="Times New Roman" w:eastAsia="Times New Roman" w:hAnsi="Times New Roman" w:cs="Times New Roman"/>
          <w:sz w:val="24"/>
          <w:szCs w:val="24"/>
        </w:rPr>
        <w:lastRenderedPageBreak/>
        <w:t>Саткинского муниципального района</w:t>
      </w:r>
      <w:r w:rsidR="00A83962">
        <w:rPr>
          <w:rFonts w:ascii="Times New Roman" w:eastAsia="Times New Roman" w:hAnsi="Times New Roman" w:cs="Times New Roman"/>
          <w:sz w:val="24"/>
          <w:szCs w:val="24"/>
        </w:rPr>
        <w:t xml:space="preserve">, предоставляющего муниципальную услугу (далее Уполномоченный орган) </w:t>
      </w:r>
      <w:r w:rsidR="00091E02" w:rsidRPr="005B64AC">
        <w:rPr>
          <w:rFonts w:ascii="Times New Roman" w:eastAsia="Times New Roman" w:hAnsi="Times New Roman" w:cs="Times New Roman"/>
          <w:sz w:val="24"/>
          <w:szCs w:val="24"/>
        </w:rPr>
        <w:t xml:space="preserve">или в многофункциональном центре предоставления государственных и муниципальных услуг (далее – многофункциональный центр); </w:t>
      </w:r>
    </w:p>
    <w:p w:rsidR="00016689" w:rsidRPr="005B64AC" w:rsidRDefault="005B64AC" w:rsidP="005B64AC">
      <w:pPr>
        <w:numPr>
          <w:ilvl w:val="0"/>
          <w:numId w:val="1"/>
        </w:numPr>
        <w:spacing w:after="0" w:line="360" w:lineRule="auto"/>
        <w:ind w:right="46" w:firstLine="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91E02" w:rsidRPr="005B64AC">
        <w:rPr>
          <w:rFonts w:ascii="Times New Roman" w:eastAsia="Times New Roman" w:hAnsi="Times New Roman" w:cs="Times New Roman"/>
          <w:sz w:val="24"/>
          <w:szCs w:val="24"/>
        </w:rPr>
        <w:t xml:space="preserve">по телефону в </w:t>
      </w:r>
      <w:r w:rsidR="00236EA1" w:rsidRPr="005B64AC">
        <w:rPr>
          <w:rFonts w:ascii="Times New Roman" w:eastAsia="Times New Roman" w:hAnsi="Times New Roman" w:cs="Times New Roman"/>
          <w:color w:val="auto"/>
          <w:sz w:val="24"/>
          <w:szCs w:val="24"/>
        </w:rPr>
        <w:t>У</w:t>
      </w:r>
      <w:r w:rsidR="00A83962">
        <w:rPr>
          <w:rFonts w:ascii="Times New Roman" w:eastAsia="Times New Roman" w:hAnsi="Times New Roman" w:cs="Times New Roman"/>
          <w:color w:val="auto"/>
          <w:sz w:val="24"/>
          <w:szCs w:val="24"/>
        </w:rPr>
        <w:t>полномоченном органе</w:t>
      </w:r>
      <w:r w:rsidR="00236EA1" w:rsidRPr="005B64A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="00091E02" w:rsidRPr="005B64AC">
        <w:rPr>
          <w:rFonts w:ascii="Times New Roman" w:eastAsia="Times New Roman" w:hAnsi="Times New Roman" w:cs="Times New Roman"/>
          <w:sz w:val="24"/>
          <w:szCs w:val="24"/>
        </w:rPr>
        <w:t xml:space="preserve">или многофункциональном центре; </w:t>
      </w:r>
    </w:p>
    <w:p w:rsidR="00016689" w:rsidRPr="005B64AC" w:rsidRDefault="005B64AC" w:rsidP="005B64AC">
      <w:pPr>
        <w:numPr>
          <w:ilvl w:val="0"/>
          <w:numId w:val="1"/>
        </w:numPr>
        <w:spacing w:after="0" w:line="360" w:lineRule="auto"/>
        <w:ind w:right="46" w:firstLine="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91E02" w:rsidRPr="005B64AC">
        <w:rPr>
          <w:rFonts w:ascii="Times New Roman" w:eastAsia="Times New Roman" w:hAnsi="Times New Roman" w:cs="Times New Roman"/>
          <w:sz w:val="24"/>
          <w:szCs w:val="24"/>
        </w:rPr>
        <w:t xml:space="preserve">письменно, в том числе посредством электронной почты, факсимильной связи; </w:t>
      </w:r>
    </w:p>
    <w:p w:rsidR="00016689" w:rsidRPr="005B64AC" w:rsidRDefault="005B64AC" w:rsidP="005B64AC">
      <w:pPr>
        <w:numPr>
          <w:ilvl w:val="0"/>
          <w:numId w:val="1"/>
        </w:numPr>
        <w:spacing w:after="0" w:line="360" w:lineRule="auto"/>
        <w:ind w:right="46" w:firstLine="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91E02" w:rsidRPr="005B64AC">
        <w:rPr>
          <w:rFonts w:ascii="Times New Roman" w:eastAsia="Times New Roman" w:hAnsi="Times New Roman" w:cs="Times New Roman"/>
          <w:sz w:val="24"/>
          <w:szCs w:val="24"/>
        </w:rPr>
        <w:t xml:space="preserve">посредством размещения в открытой и доступной форме информации: </w:t>
      </w:r>
    </w:p>
    <w:p w:rsidR="00016689" w:rsidRPr="005B64AC" w:rsidRDefault="00091E02" w:rsidP="005B64AC">
      <w:pPr>
        <w:spacing w:after="0" w:line="360" w:lineRule="auto"/>
        <w:ind w:left="-15" w:right="46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в федеральной государственной информационной системе «Единый портал государственных и муниципальных услуг (функций)» (https://www.gosuslugi.ru/) </w:t>
      </w:r>
    </w:p>
    <w:p w:rsidR="00016689" w:rsidRPr="005B64AC" w:rsidRDefault="00091E02" w:rsidP="005B64AC">
      <w:pPr>
        <w:spacing w:after="0" w:line="360" w:lineRule="auto"/>
        <w:ind w:left="-15" w:right="46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(далее – Единый портал); на региональном портале государственных и муниципальных услуг (функций), </w:t>
      </w:r>
      <w:r w:rsidRPr="005B64A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являющегося государственной информационной системой </w:t>
      </w:r>
      <w:r w:rsidR="009F65B4" w:rsidRPr="005B64AC">
        <w:rPr>
          <w:rFonts w:ascii="Times New Roman" w:eastAsia="Times New Roman" w:hAnsi="Times New Roman" w:cs="Times New Roman"/>
          <w:color w:val="auto"/>
          <w:sz w:val="24"/>
          <w:szCs w:val="24"/>
        </w:rPr>
        <w:t>Челябинской области</w:t>
      </w:r>
      <w:r w:rsidR="00A83962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="00A83962" w:rsidRPr="005B64AC">
        <w:rPr>
          <w:rFonts w:ascii="Times New Roman" w:hAnsi="Times New Roman" w:cs="Times New Roman"/>
          <w:sz w:val="24"/>
          <w:szCs w:val="24"/>
        </w:rPr>
        <w:t>(</w:t>
      </w:r>
      <w:r w:rsidR="00A83962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="00A83962" w:rsidRPr="00A83962">
        <w:rPr>
          <w:rFonts w:ascii="Times New Roman" w:hAnsi="Times New Roman" w:cs="Times New Roman"/>
          <w:sz w:val="24"/>
          <w:szCs w:val="24"/>
        </w:rPr>
        <w:t>.</w:t>
      </w:r>
      <w:r w:rsidR="00A83962" w:rsidRPr="005B64AC">
        <w:rPr>
          <w:rFonts w:ascii="Times New Roman" w:eastAsia="Times New Roman" w:hAnsi="Times New Roman" w:cs="Times New Roman"/>
          <w:sz w:val="24"/>
          <w:szCs w:val="24"/>
        </w:rPr>
        <w:t>gosuslugi74.ru)</w:t>
      </w:r>
      <w:r w:rsidRPr="005B64A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(далее – региональный портал); на официальном сайте </w:t>
      </w:r>
      <w:r w:rsidR="00236EA1" w:rsidRPr="005B64AC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Администрации Саткинского муниципального района </w:t>
      </w:r>
      <w:r w:rsidR="00A83962" w:rsidRPr="00A83962">
        <w:rPr>
          <w:rFonts w:ascii="Times New Roman" w:eastAsia="Times New Roman" w:hAnsi="Times New Roman" w:cs="Times New Roman"/>
          <w:sz w:val="24"/>
          <w:szCs w:val="24"/>
        </w:rPr>
        <w:t>(</w:t>
      </w:r>
      <w:r w:rsidR="00A83962">
        <w:rPr>
          <w:rFonts w:ascii="Times New Roman" w:eastAsia="Times New Roman" w:hAnsi="Times New Roman" w:cs="Times New Roman"/>
          <w:sz w:val="24"/>
          <w:szCs w:val="24"/>
          <w:lang w:val="en-US"/>
        </w:rPr>
        <w:t>http</w:t>
      </w:r>
      <w:r w:rsidR="00A83962" w:rsidRPr="00A83962">
        <w:rPr>
          <w:rFonts w:ascii="Times New Roman" w:eastAsia="Times New Roman" w:hAnsi="Times New Roman" w:cs="Times New Roman"/>
          <w:sz w:val="24"/>
          <w:szCs w:val="24"/>
        </w:rPr>
        <w:t>://</w:t>
      </w:r>
      <w:proofErr w:type="spellStart"/>
      <w:r w:rsidR="00236EA1" w:rsidRPr="005B64AC">
        <w:rPr>
          <w:rFonts w:ascii="Times New Roman" w:eastAsia="Times New Roman" w:hAnsi="Times New Roman" w:cs="Times New Roman"/>
          <w:sz w:val="24"/>
          <w:szCs w:val="24"/>
          <w:lang w:val="en-US"/>
        </w:rPr>
        <w:t>satadmin</w:t>
      </w:r>
      <w:proofErr w:type="spellEnd"/>
      <w:r w:rsidR="00236EA1" w:rsidRPr="005B64AC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spellStart"/>
      <w:r w:rsidR="00236EA1" w:rsidRPr="005B64AC">
        <w:rPr>
          <w:rFonts w:ascii="Times New Roman" w:eastAsia="Times New Roman" w:hAnsi="Times New Roman" w:cs="Times New Roman"/>
          <w:sz w:val="24"/>
          <w:szCs w:val="24"/>
          <w:lang w:val="en-US"/>
        </w:rPr>
        <w:t>ru</w:t>
      </w:r>
      <w:proofErr w:type="spellEnd"/>
      <w:r w:rsidR="00A83962" w:rsidRPr="00A83962">
        <w:rPr>
          <w:rFonts w:ascii="Times New Roman" w:eastAsia="Times New Roman" w:hAnsi="Times New Roman" w:cs="Times New Roman"/>
          <w:sz w:val="24"/>
          <w:szCs w:val="24"/>
        </w:rPr>
        <w:t>/)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016689" w:rsidRPr="005B64AC" w:rsidRDefault="005B64AC" w:rsidP="005B64AC">
      <w:pPr>
        <w:numPr>
          <w:ilvl w:val="0"/>
          <w:numId w:val="1"/>
        </w:numPr>
        <w:spacing w:after="0" w:line="360" w:lineRule="auto"/>
        <w:ind w:right="46" w:firstLine="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91E02" w:rsidRPr="005B64AC">
        <w:rPr>
          <w:rFonts w:ascii="Times New Roman" w:eastAsia="Times New Roman" w:hAnsi="Times New Roman" w:cs="Times New Roman"/>
          <w:sz w:val="24"/>
          <w:szCs w:val="24"/>
        </w:rPr>
        <w:t xml:space="preserve">посредством размещения информации на информационных стендах </w:t>
      </w:r>
      <w:r w:rsidR="00B81F83" w:rsidRPr="005B64AC">
        <w:rPr>
          <w:rFonts w:ascii="Times New Roman" w:eastAsia="Times New Roman" w:hAnsi="Times New Roman" w:cs="Times New Roman"/>
          <w:color w:val="auto"/>
          <w:sz w:val="24"/>
          <w:szCs w:val="24"/>
        </w:rPr>
        <w:t>У</w:t>
      </w:r>
      <w:r w:rsidR="00A83962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полномоченного органа </w:t>
      </w:r>
      <w:r w:rsidR="00091E02" w:rsidRPr="005B64AC">
        <w:rPr>
          <w:rFonts w:ascii="Times New Roman" w:eastAsia="Times New Roman" w:hAnsi="Times New Roman" w:cs="Times New Roman"/>
          <w:sz w:val="24"/>
          <w:szCs w:val="24"/>
        </w:rPr>
        <w:t xml:space="preserve">или многофункционального центра. </w:t>
      </w:r>
    </w:p>
    <w:p w:rsidR="00016689" w:rsidRPr="005B64AC" w:rsidRDefault="00091E02" w:rsidP="005B64AC">
      <w:pPr>
        <w:spacing w:after="0" w:line="360" w:lineRule="auto"/>
        <w:ind w:left="709" w:right="46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1.5. Информирование осуществляется по вопросам, касающимся: </w:t>
      </w:r>
    </w:p>
    <w:p w:rsidR="00016689" w:rsidRPr="005B64AC" w:rsidRDefault="00091E02" w:rsidP="005B64AC">
      <w:pPr>
        <w:spacing w:after="0" w:line="360" w:lineRule="auto"/>
        <w:ind w:left="-15" w:right="46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способов подачи заявления о предоставлении </w:t>
      </w:r>
      <w:r w:rsidR="00A83962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муниципальной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услуги; </w:t>
      </w:r>
    </w:p>
    <w:p w:rsidR="00A83962" w:rsidRDefault="00091E02" w:rsidP="005B64AC">
      <w:pPr>
        <w:spacing w:after="0" w:line="360" w:lineRule="auto"/>
        <w:ind w:left="-15" w:right="46"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адресов </w:t>
      </w:r>
      <w:r w:rsidR="00B81F83" w:rsidRPr="005B64AC">
        <w:rPr>
          <w:rFonts w:ascii="Times New Roman" w:eastAsia="Times New Roman" w:hAnsi="Times New Roman" w:cs="Times New Roman"/>
          <w:sz w:val="24"/>
          <w:szCs w:val="24"/>
        </w:rPr>
        <w:t>Уп</w:t>
      </w:r>
      <w:r w:rsidR="00A83962">
        <w:rPr>
          <w:rFonts w:ascii="Times New Roman" w:eastAsia="Times New Roman" w:hAnsi="Times New Roman" w:cs="Times New Roman"/>
          <w:sz w:val="24"/>
          <w:szCs w:val="24"/>
        </w:rPr>
        <w:t xml:space="preserve">олномоченного органа и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многофункциональных центров, обращение в которые необходимо для предоставления услуги; </w:t>
      </w:r>
    </w:p>
    <w:p w:rsidR="003E6DF2" w:rsidRDefault="00091E02" w:rsidP="005B64AC">
      <w:pPr>
        <w:spacing w:after="0" w:line="360" w:lineRule="auto"/>
        <w:ind w:left="-15" w:right="46"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справочной информации о работе </w:t>
      </w:r>
      <w:r w:rsidR="00B81F83" w:rsidRPr="005B64AC">
        <w:rPr>
          <w:rFonts w:ascii="Times New Roman" w:eastAsia="Times New Roman" w:hAnsi="Times New Roman" w:cs="Times New Roman"/>
          <w:sz w:val="24"/>
          <w:szCs w:val="24"/>
        </w:rPr>
        <w:t>Уп</w:t>
      </w:r>
      <w:r w:rsidR="003E6DF2">
        <w:rPr>
          <w:rFonts w:ascii="Times New Roman" w:eastAsia="Times New Roman" w:hAnsi="Times New Roman" w:cs="Times New Roman"/>
          <w:sz w:val="24"/>
          <w:szCs w:val="24"/>
        </w:rPr>
        <w:t>олномоченного органа (структурных подразделений Уполномоченного органа)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16689" w:rsidRPr="005B64AC" w:rsidRDefault="00091E02" w:rsidP="005B64AC">
      <w:pPr>
        <w:spacing w:after="0" w:line="360" w:lineRule="auto"/>
        <w:ind w:left="-15" w:right="46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документов, необходимых для предоставления </w:t>
      </w:r>
      <w:r w:rsidR="003E6DF2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муниципальной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услуги; порядка и сроков предоставления </w:t>
      </w:r>
      <w:r w:rsidR="003E6DF2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муниципальной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услуги; </w:t>
      </w:r>
    </w:p>
    <w:p w:rsidR="00841E6C" w:rsidRDefault="00091E02" w:rsidP="005B64AC">
      <w:pPr>
        <w:spacing w:after="0" w:line="360" w:lineRule="auto"/>
        <w:ind w:left="-15" w:right="46"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порядка получения сведений о ходе рассмотрения заявления о </w:t>
      </w:r>
      <w:r w:rsidR="003E6DF2">
        <w:rPr>
          <w:rFonts w:ascii="Times New Roman" w:eastAsia="Times New Roman" w:hAnsi="Times New Roman" w:cs="Times New Roman"/>
          <w:sz w:val="24"/>
          <w:szCs w:val="24"/>
        </w:rPr>
        <w:t xml:space="preserve">предоставлении муниципальной услуги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>и о результатах предоставления муниципальной услуги;</w:t>
      </w:r>
    </w:p>
    <w:p w:rsidR="00016689" w:rsidRPr="005B64AC" w:rsidRDefault="00091E02" w:rsidP="005B64AC">
      <w:pPr>
        <w:spacing w:after="0" w:line="360" w:lineRule="auto"/>
        <w:ind w:left="-15" w:right="46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порядка досудебного (внесудебного) обжалования действий (бездействия) должностных лиц, и принимаемых ими решений при предоставлении услуги. </w:t>
      </w:r>
    </w:p>
    <w:p w:rsidR="00016689" w:rsidRDefault="00091E02" w:rsidP="005B64AC">
      <w:pPr>
        <w:spacing w:after="0" w:line="360" w:lineRule="auto"/>
        <w:ind w:left="-15" w:right="46"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Получение информации по вопросам предоставления </w:t>
      </w:r>
      <w:r w:rsidR="00841E6C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муниципальной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услуги осуществляется бесплатно. </w:t>
      </w:r>
    </w:p>
    <w:p w:rsidR="00841E6C" w:rsidRDefault="00841E6C" w:rsidP="005B64AC">
      <w:pPr>
        <w:spacing w:after="0" w:line="360" w:lineRule="auto"/>
        <w:ind w:left="-15" w:right="46"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Информирование о порядке предоставления муниципальной услуги, а также о ходе предоставления услуги осуществляется непосредственно специалистами Уполномоченного органа по номерам телефонов, указанных в приложении 11 к настоящему Административному регламенту.</w:t>
      </w:r>
    </w:p>
    <w:p w:rsidR="00016689" w:rsidRPr="005B64AC" w:rsidRDefault="00091E02" w:rsidP="005B64AC">
      <w:pPr>
        <w:spacing w:after="0" w:line="360" w:lineRule="auto"/>
        <w:ind w:left="-15" w:right="50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D83C18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1.6. При устном обращении заявителя (лично или по телефону) должностное лицо </w:t>
      </w:r>
      <w:r w:rsidR="00B81F83" w:rsidRPr="00D83C18">
        <w:rPr>
          <w:rFonts w:ascii="Times New Roman" w:eastAsia="Times New Roman" w:hAnsi="Times New Roman" w:cs="Times New Roman"/>
          <w:color w:val="auto"/>
          <w:sz w:val="24"/>
          <w:szCs w:val="24"/>
        </w:rPr>
        <w:t>Уп</w:t>
      </w:r>
      <w:r w:rsidR="00D83C18" w:rsidRPr="00D83C18">
        <w:rPr>
          <w:rFonts w:ascii="Times New Roman" w:eastAsia="Times New Roman" w:hAnsi="Times New Roman" w:cs="Times New Roman"/>
          <w:color w:val="auto"/>
          <w:sz w:val="24"/>
          <w:szCs w:val="24"/>
        </w:rPr>
        <w:t>олномоченного органа</w:t>
      </w:r>
      <w:r w:rsidRPr="00D83C18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, работник многофункционального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центра, осуществляющий консультирование, подробно и в вежливой (корректной) форме информирует обратившихся по интересующим вопросам. </w:t>
      </w:r>
    </w:p>
    <w:p w:rsidR="00016689" w:rsidRPr="005B64AC" w:rsidRDefault="00091E02" w:rsidP="005B64AC">
      <w:pPr>
        <w:spacing w:after="0" w:line="360" w:lineRule="auto"/>
        <w:ind w:left="-15" w:right="50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Ответ на телефонный звонок должен начинаться с информации о наименовании органа, в который позвонил заявитель, фамилии, имени, отчества (последнее – при наличии) и должности специалиста, принявшего телефонный звонок. </w:t>
      </w:r>
    </w:p>
    <w:p w:rsidR="00016689" w:rsidRPr="005B64AC" w:rsidRDefault="00091E02" w:rsidP="005B64AC">
      <w:pPr>
        <w:spacing w:after="0" w:line="360" w:lineRule="auto"/>
        <w:ind w:left="-15" w:right="50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Если должностное лицо </w:t>
      </w:r>
      <w:r w:rsidR="00B81F83" w:rsidRPr="005B64AC">
        <w:rPr>
          <w:rFonts w:ascii="Times New Roman" w:eastAsia="Times New Roman" w:hAnsi="Times New Roman" w:cs="Times New Roman"/>
          <w:sz w:val="24"/>
          <w:szCs w:val="24"/>
        </w:rPr>
        <w:t>Уп</w:t>
      </w:r>
      <w:r w:rsidR="00D83C18">
        <w:rPr>
          <w:rFonts w:ascii="Times New Roman" w:eastAsia="Times New Roman" w:hAnsi="Times New Roman" w:cs="Times New Roman"/>
          <w:sz w:val="24"/>
          <w:szCs w:val="24"/>
        </w:rPr>
        <w:t>олномоченного органа</w:t>
      </w:r>
      <w:r w:rsidR="00B81F83"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>не может самостоятельно дать ответ, телефонный звонок</w:t>
      </w:r>
      <w:r w:rsidRPr="005B64A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>должен быть переадресован (переведен) на другое должностное лицо или же обратившемуся лицу должен быть сообщен телефонный номер, по которому можно будет получить необходимую информацию</w:t>
      </w:r>
      <w:r w:rsidR="00165A10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6689" w:rsidRPr="005B64AC" w:rsidRDefault="00091E02" w:rsidP="005B64AC">
      <w:pPr>
        <w:spacing w:after="0" w:line="360" w:lineRule="auto"/>
        <w:ind w:left="-15" w:right="50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Если подготовка ответа требует продолжительного времени, он предлагает заявителю один из следующих вариантов дальнейших действий: </w:t>
      </w:r>
    </w:p>
    <w:p w:rsidR="00016689" w:rsidRPr="005B64AC" w:rsidRDefault="00091E02" w:rsidP="005B64AC">
      <w:pPr>
        <w:spacing w:after="0" w:line="360" w:lineRule="auto"/>
        <w:ind w:left="708" w:right="60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>изложить обращение в письменной форме; назначить</w:t>
      </w:r>
      <w:r w:rsidR="00B81F83"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другое время для консультаций. </w:t>
      </w:r>
    </w:p>
    <w:p w:rsidR="00016689" w:rsidRPr="005B64AC" w:rsidRDefault="00091E02" w:rsidP="005B64AC">
      <w:pPr>
        <w:spacing w:after="0" w:line="360" w:lineRule="auto"/>
        <w:ind w:left="-15" w:right="50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Должностное лицо </w:t>
      </w:r>
      <w:r w:rsidR="00B81F83" w:rsidRPr="005B64AC">
        <w:rPr>
          <w:rFonts w:ascii="Times New Roman" w:eastAsia="Times New Roman" w:hAnsi="Times New Roman" w:cs="Times New Roman"/>
          <w:sz w:val="24"/>
          <w:szCs w:val="24"/>
        </w:rPr>
        <w:t>Уп</w:t>
      </w:r>
      <w:r w:rsidR="00165A10">
        <w:rPr>
          <w:rFonts w:ascii="Times New Roman" w:eastAsia="Times New Roman" w:hAnsi="Times New Roman" w:cs="Times New Roman"/>
          <w:sz w:val="24"/>
          <w:szCs w:val="24"/>
        </w:rPr>
        <w:t>олномоченного органа</w:t>
      </w:r>
      <w:r w:rsidR="00B81F83"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не вправе осуществлять информирование, выходящее за рамки стандартных процедур и условий предоставления </w:t>
      </w:r>
      <w:r w:rsidR="00165A10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муниципальной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услуги, и влияющее прямо или косвенно на принимаемое решение. </w:t>
      </w:r>
    </w:p>
    <w:p w:rsidR="00016689" w:rsidRPr="005B64AC" w:rsidRDefault="00091E02" w:rsidP="005B64AC">
      <w:pPr>
        <w:spacing w:after="0" w:line="360" w:lineRule="auto"/>
        <w:ind w:left="-15" w:right="50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Продолжительность информирования по телефону не должна превышать 10 минут. </w:t>
      </w:r>
    </w:p>
    <w:p w:rsidR="00016689" w:rsidRPr="005B64AC" w:rsidRDefault="00091E02" w:rsidP="005B64AC">
      <w:pPr>
        <w:spacing w:after="0" w:line="360" w:lineRule="auto"/>
        <w:ind w:left="-15" w:right="50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Информирование осуществляется в соответствии с графиком приема граждан. </w:t>
      </w:r>
    </w:p>
    <w:p w:rsidR="00016689" w:rsidRPr="005B64AC" w:rsidRDefault="00091E02" w:rsidP="005B64AC">
      <w:pPr>
        <w:spacing w:after="0" w:line="360" w:lineRule="auto"/>
        <w:ind w:left="-15" w:right="50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1.7. По письменному обращению должностное лицо </w:t>
      </w:r>
      <w:r w:rsidR="00B81F83" w:rsidRPr="005B64AC">
        <w:rPr>
          <w:rFonts w:ascii="Times New Roman" w:eastAsia="Times New Roman" w:hAnsi="Times New Roman" w:cs="Times New Roman"/>
          <w:sz w:val="24"/>
          <w:szCs w:val="24"/>
        </w:rPr>
        <w:t>Уп</w:t>
      </w:r>
      <w:r w:rsidR="00126183">
        <w:rPr>
          <w:rFonts w:ascii="Times New Roman" w:eastAsia="Times New Roman" w:hAnsi="Times New Roman" w:cs="Times New Roman"/>
          <w:sz w:val="24"/>
          <w:szCs w:val="24"/>
        </w:rPr>
        <w:t xml:space="preserve">олномоченного органа, ответственного за предоставление муниципальной услуги,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подробно в письменной форме разъясняет гражданину сведения по вопросам, указанным в пункте 1.5. настоящего Административного регламента в порядке, установленном Федеральным законом от 2 мая 2006 г. № 59-ФЗ «О порядке рассмотрения обращений граждан Российской Федерации» (далее – Федеральный закон № 59ФЗ). </w:t>
      </w:r>
    </w:p>
    <w:p w:rsidR="00016689" w:rsidRPr="005B64AC" w:rsidRDefault="00091E02" w:rsidP="005B64AC">
      <w:pPr>
        <w:spacing w:after="0" w:line="360" w:lineRule="auto"/>
        <w:ind w:left="-15" w:right="50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1.8. На Едином портале размещаются сведения, предусмотренные Положением о федеральной государственной информационной системе «Федеральный реестр государственных и муниципальных услуг (функций)», утвержденным постановлением Правительства Российской Федерации от 24 октября 2011 года № 861. </w:t>
      </w:r>
    </w:p>
    <w:p w:rsidR="00016689" w:rsidRPr="005B64AC" w:rsidRDefault="00091E02" w:rsidP="005B64AC">
      <w:pPr>
        <w:spacing w:after="0" w:line="360" w:lineRule="auto"/>
        <w:ind w:left="-15" w:right="50" w:firstLine="69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B64AC">
        <w:rPr>
          <w:rFonts w:ascii="Times New Roman" w:eastAsia="Times New Roman" w:hAnsi="Times New Roman" w:cs="Times New Roman"/>
          <w:sz w:val="24"/>
          <w:szCs w:val="24"/>
        </w:rPr>
        <w:t>Доступ к информации о сроках и порядке предоставления</w:t>
      </w:r>
      <w:r w:rsidR="005515B6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муниципальной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 </w:t>
      </w:r>
      <w:proofErr w:type="gramEnd"/>
    </w:p>
    <w:p w:rsidR="00016689" w:rsidRPr="005B64AC" w:rsidRDefault="00091E02" w:rsidP="005B64AC">
      <w:pPr>
        <w:spacing w:after="0" w:line="360" w:lineRule="auto"/>
        <w:ind w:left="-15" w:right="46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1.9. На официальном сайте </w:t>
      </w:r>
      <w:r w:rsidR="00B81F83" w:rsidRPr="005B64AC">
        <w:rPr>
          <w:rFonts w:ascii="Times New Roman" w:eastAsia="Times New Roman" w:hAnsi="Times New Roman" w:cs="Times New Roman"/>
          <w:sz w:val="24"/>
          <w:szCs w:val="24"/>
        </w:rPr>
        <w:t>Администрации Саткинского муниципального района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, на стендах в местах предоставления услуги и в многофункциональном центре размещается следующая справочная информация: </w:t>
      </w:r>
    </w:p>
    <w:p w:rsidR="005515B6" w:rsidRDefault="00091E02" w:rsidP="005B64AC">
      <w:pPr>
        <w:spacing w:after="0" w:line="360" w:lineRule="auto"/>
        <w:ind w:left="-15" w:right="46"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 месте нахождения и графике работы </w:t>
      </w:r>
      <w:r w:rsidR="005515B6">
        <w:rPr>
          <w:rFonts w:ascii="Times New Roman" w:eastAsia="Times New Roman" w:hAnsi="Times New Roman" w:cs="Times New Roman"/>
          <w:sz w:val="24"/>
          <w:szCs w:val="24"/>
        </w:rPr>
        <w:t>Уполномоченного органа</w:t>
      </w:r>
      <w:r w:rsidR="00B81F83"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r w:rsidR="005515B6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структурных подразделений, ответственных за предоставление услуги, а также многофункциональных центров; </w:t>
      </w:r>
    </w:p>
    <w:p w:rsidR="005515B6" w:rsidRDefault="00091E02" w:rsidP="005B64AC">
      <w:pPr>
        <w:spacing w:after="0" w:line="360" w:lineRule="auto"/>
        <w:ind w:left="-15" w:right="46"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справочные телефоны структурных подразделений </w:t>
      </w:r>
      <w:r w:rsidR="005515B6">
        <w:rPr>
          <w:rFonts w:ascii="Times New Roman" w:eastAsia="Times New Roman" w:hAnsi="Times New Roman" w:cs="Times New Roman"/>
          <w:sz w:val="24"/>
          <w:szCs w:val="24"/>
        </w:rPr>
        <w:t>Уполномоченного органа</w:t>
      </w:r>
      <w:r w:rsidR="00357F1E" w:rsidRPr="005B64AC">
        <w:rPr>
          <w:rFonts w:ascii="Times New Roman" w:eastAsia="Times New Roman" w:hAnsi="Times New Roman" w:cs="Times New Roman"/>
          <w:sz w:val="24"/>
          <w:szCs w:val="24"/>
        </w:rPr>
        <w:t>,</w:t>
      </w:r>
      <w:r w:rsidR="00B81F83"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>ответственных за предоставление</w:t>
      </w:r>
      <w:r w:rsidR="005515B6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муниципальной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услуги, в том числе номер телефона</w:t>
      </w:r>
      <w:r w:rsidR="005515B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автоинформатора (при наличии); </w:t>
      </w:r>
    </w:p>
    <w:p w:rsidR="00016689" w:rsidRPr="005B64AC" w:rsidRDefault="00091E02" w:rsidP="005B64AC">
      <w:pPr>
        <w:spacing w:after="0" w:line="360" w:lineRule="auto"/>
        <w:ind w:left="-15" w:right="46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адрес официального сайта, а также электронной почты и (или) формы обратной связи </w:t>
      </w:r>
      <w:r w:rsidR="005515B6">
        <w:rPr>
          <w:rFonts w:ascii="Times New Roman" w:eastAsia="Times New Roman" w:hAnsi="Times New Roman" w:cs="Times New Roman"/>
          <w:sz w:val="24"/>
          <w:szCs w:val="24"/>
        </w:rPr>
        <w:t>Уполномоченного органа</w:t>
      </w:r>
      <w:r w:rsidR="00357F1E"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в сети «Интернет». </w:t>
      </w:r>
    </w:p>
    <w:p w:rsidR="00016689" w:rsidRPr="005B64AC" w:rsidRDefault="00091E02" w:rsidP="005B64AC">
      <w:pPr>
        <w:spacing w:after="0" w:line="360" w:lineRule="auto"/>
        <w:ind w:left="-15" w:right="46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1.10. В залах ожидания </w:t>
      </w:r>
      <w:r w:rsidR="00357F1E" w:rsidRPr="005B64AC">
        <w:rPr>
          <w:rFonts w:ascii="Times New Roman" w:eastAsia="Times New Roman" w:hAnsi="Times New Roman" w:cs="Times New Roman"/>
          <w:sz w:val="24"/>
          <w:szCs w:val="24"/>
        </w:rPr>
        <w:t>Уп</w:t>
      </w:r>
      <w:r w:rsidR="00AF01BF">
        <w:rPr>
          <w:rFonts w:ascii="Times New Roman" w:eastAsia="Times New Roman" w:hAnsi="Times New Roman" w:cs="Times New Roman"/>
          <w:sz w:val="24"/>
          <w:szCs w:val="24"/>
        </w:rPr>
        <w:t>олномоченного органа</w:t>
      </w:r>
      <w:r w:rsidR="00357F1E"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размещаются нормативные правовые акты, регулирующие порядок предоставления услуги, в том числе Административный регламент, которые по требованию заявителя предоставляются ему для ознакомления. </w:t>
      </w:r>
    </w:p>
    <w:p w:rsidR="00016689" w:rsidRPr="005B64AC" w:rsidRDefault="00091E02" w:rsidP="005B64AC">
      <w:pPr>
        <w:spacing w:after="0" w:line="360" w:lineRule="auto"/>
        <w:ind w:left="-15" w:right="46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>1.11. Размещение информации о порядке предоставления</w:t>
      </w:r>
      <w:r w:rsidR="00AF01BF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муниципальной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услуги на информационных стендах в помещении многофункционального центра осуществляется в соответствии с соглашением, заключенным между многофункциональным центром и </w:t>
      </w:r>
      <w:r w:rsidR="00357F1E" w:rsidRPr="005B64AC">
        <w:rPr>
          <w:rFonts w:ascii="Times New Roman" w:eastAsia="Times New Roman" w:hAnsi="Times New Roman" w:cs="Times New Roman"/>
          <w:sz w:val="24"/>
          <w:szCs w:val="24"/>
        </w:rPr>
        <w:t>Уп</w:t>
      </w:r>
      <w:r w:rsidR="00AF01BF">
        <w:rPr>
          <w:rFonts w:ascii="Times New Roman" w:eastAsia="Times New Roman" w:hAnsi="Times New Roman" w:cs="Times New Roman"/>
          <w:sz w:val="24"/>
          <w:szCs w:val="24"/>
        </w:rPr>
        <w:t>олномоченным органом</w:t>
      </w:r>
      <w:r w:rsidR="00357F1E"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с учетом требований к информированию, установленных Административным регламентом. </w:t>
      </w:r>
    </w:p>
    <w:p w:rsidR="00016689" w:rsidRPr="005B64AC" w:rsidRDefault="00091E02" w:rsidP="005B64AC">
      <w:pPr>
        <w:spacing w:after="0" w:line="360" w:lineRule="auto"/>
        <w:ind w:left="-15" w:right="46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1.12. Информация о ходе рассмотрения заявления о </w:t>
      </w:r>
      <w:r w:rsidR="00AF01BF">
        <w:rPr>
          <w:rFonts w:ascii="Times New Roman" w:eastAsia="Times New Roman" w:hAnsi="Times New Roman" w:cs="Times New Roman"/>
          <w:sz w:val="24"/>
          <w:szCs w:val="24"/>
        </w:rPr>
        <w:t xml:space="preserve">предоставлении муниципальной услуги и о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результатах предоставления </w:t>
      </w:r>
      <w:r w:rsidR="00AF01BF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муниципальной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услуги может быть получена заявителем (его представителем) в личном кабинете на Едином портале, региональном портале, а также в </w:t>
      </w:r>
      <w:r w:rsidR="00AF01BF">
        <w:rPr>
          <w:rFonts w:ascii="Times New Roman" w:eastAsia="Times New Roman" w:hAnsi="Times New Roman" w:cs="Times New Roman"/>
          <w:sz w:val="24"/>
          <w:szCs w:val="24"/>
        </w:rPr>
        <w:t xml:space="preserve">соответствующем структурном подразделении </w:t>
      </w:r>
      <w:r w:rsidR="00357F1E" w:rsidRPr="005B64AC">
        <w:rPr>
          <w:rFonts w:ascii="Times New Roman" w:eastAsia="Times New Roman" w:hAnsi="Times New Roman" w:cs="Times New Roman"/>
          <w:sz w:val="24"/>
          <w:szCs w:val="24"/>
        </w:rPr>
        <w:t>Уп</w:t>
      </w:r>
      <w:r w:rsidR="00AF01BF">
        <w:rPr>
          <w:rFonts w:ascii="Times New Roman" w:eastAsia="Times New Roman" w:hAnsi="Times New Roman" w:cs="Times New Roman"/>
          <w:sz w:val="24"/>
          <w:szCs w:val="24"/>
        </w:rPr>
        <w:t>олномоченного органа</w:t>
      </w:r>
      <w:r w:rsidR="00357F1E"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при обращении заявителя лично, по телефону посредством электронной почты.  </w:t>
      </w:r>
    </w:p>
    <w:p w:rsidR="00016689" w:rsidRPr="005B64AC" w:rsidRDefault="00091E02" w:rsidP="005B64AC">
      <w:pPr>
        <w:spacing w:after="0" w:line="36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6689" w:rsidRPr="00AF01BF" w:rsidRDefault="00091E02" w:rsidP="005B64A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01BF">
        <w:rPr>
          <w:rFonts w:ascii="Times New Roman" w:eastAsia="Times New Roman" w:hAnsi="Times New Roman" w:cs="Times New Roman"/>
          <w:sz w:val="24"/>
          <w:szCs w:val="24"/>
        </w:rPr>
        <w:t>Раздел II. Стандарт предоставления муниципальной услуги</w:t>
      </w:r>
    </w:p>
    <w:p w:rsidR="00016689" w:rsidRPr="00AF01BF" w:rsidRDefault="00016689" w:rsidP="005B64A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16689" w:rsidRPr="00AF01BF" w:rsidRDefault="00091E02" w:rsidP="005B64A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01BF">
        <w:rPr>
          <w:rFonts w:ascii="Times New Roman" w:eastAsia="Times New Roman" w:hAnsi="Times New Roman" w:cs="Times New Roman"/>
          <w:sz w:val="24"/>
          <w:szCs w:val="24"/>
        </w:rPr>
        <w:t>Наименование государственной (муниципальной) услуги</w:t>
      </w:r>
    </w:p>
    <w:p w:rsidR="00016689" w:rsidRPr="00AF01BF" w:rsidRDefault="00091E02" w:rsidP="005B64AC">
      <w:pPr>
        <w:spacing w:after="0" w:line="360" w:lineRule="auto"/>
        <w:ind w:left="717"/>
        <w:jc w:val="center"/>
        <w:rPr>
          <w:rFonts w:ascii="Times New Roman" w:hAnsi="Times New Roman" w:cs="Times New Roman"/>
          <w:sz w:val="24"/>
          <w:szCs w:val="24"/>
        </w:rPr>
      </w:pPr>
      <w:r w:rsidRPr="00AF01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6689" w:rsidRPr="005B64AC" w:rsidRDefault="00091E02" w:rsidP="005B64AC">
      <w:pPr>
        <w:spacing w:after="0" w:line="360" w:lineRule="auto"/>
        <w:ind w:left="-15" w:right="46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>2.1. Наименование государственной и муниципальной услуги - "Выдача разрешения на ввод объекта в эксплуатацию"</w:t>
      </w:r>
      <w:r w:rsidR="00AF01BF">
        <w:rPr>
          <w:rFonts w:ascii="Times New Roman" w:eastAsia="Times New Roman" w:hAnsi="Times New Roman" w:cs="Times New Roman"/>
          <w:sz w:val="24"/>
          <w:szCs w:val="24"/>
        </w:rPr>
        <w:t xml:space="preserve"> (далее муниципальная услуга)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016689" w:rsidRPr="005B64AC" w:rsidRDefault="00091E02" w:rsidP="005B64AC">
      <w:pPr>
        <w:spacing w:after="0" w:line="36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6689" w:rsidRPr="00AF01BF" w:rsidRDefault="00091E02" w:rsidP="005B64A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01BF">
        <w:rPr>
          <w:rFonts w:ascii="Times New Roman" w:eastAsia="Times New Roman" w:hAnsi="Times New Roman" w:cs="Times New Roman"/>
          <w:sz w:val="24"/>
          <w:szCs w:val="24"/>
        </w:rPr>
        <w:t>Наименование органа государственной власти, органа местного самоуправления (организации), предоставляющего муниципальную услугу</w:t>
      </w:r>
      <w:r w:rsidR="00AF01BF" w:rsidRPr="00AF01B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16689" w:rsidRPr="005B64AC" w:rsidRDefault="00091E02" w:rsidP="005B64AC">
      <w:pPr>
        <w:spacing w:after="0" w:line="360" w:lineRule="auto"/>
        <w:ind w:left="717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016689" w:rsidRPr="005B64AC" w:rsidRDefault="00AF01BF" w:rsidP="005B64AC">
      <w:pPr>
        <w:spacing w:after="0" w:line="360" w:lineRule="auto"/>
        <w:ind w:right="6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</w:t>
      </w:r>
      <w:r w:rsidR="00091E02" w:rsidRPr="005B64AC">
        <w:rPr>
          <w:rFonts w:ascii="Times New Roman" w:eastAsia="Times New Roman" w:hAnsi="Times New Roman" w:cs="Times New Roman"/>
          <w:sz w:val="24"/>
          <w:szCs w:val="24"/>
        </w:rPr>
        <w:t>униципальная услуга предоставляется Уполномоченным органом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 w:rsidR="00091E02"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220C4" w:rsidRPr="005B64AC">
        <w:rPr>
          <w:rFonts w:ascii="Times New Roman" w:eastAsia="Times New Roman" w:hAnsi="Times New Roman" w:cs="Times New Roman"/>
          <w:sz w:val="24"/>
          <w:szCs w:val="24"/>
        </w:rPr>
        <w:t>Управлением строительства и архитектуры Администрации Саткинского муниципал</w:t>
      </w:r>
      <w:r>
        <w:rPr>
          <w:rFonts w:ascii="Times New Roman" w:eastAsia="Times New Roman" w:hAnsi="Times New Roman" w:cs="Times New Roman"/>
          <w:sz w:val="24"/>
          <w:szCs w:val="24"/>
        </w:rPr>
        <w:t>ьного района</w:t>
      </w:r>
      <w:r w:rsidR="00F220C4" w:rsidRPr="005B64A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16689" w:rsidRPr="005B64AC" w:rsidRDefault="00091E02" w:rsidP="005B64AC">
      <w:pPr>
        <w:spacing w:after="0" w:line="360" w:lineRule="auto"/>
        <w:ind w:left="708" w:right="4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2.2. Состав заявителей. </w:t>
      </w:r>
    </w:p>
    <w:p w:rsidR="00016689" w:rsidRPr="005B64AC" w:rsidRDefault="00091E02" w:rsidP="005B64AC">
      <w:pPr>
        <w:spacing w:after="0" w:line="360" w:lineRule="auto"/>
        <w:ind w:left="708" w:right="4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Заявителями при обращении за получением услуги являются застройщики. </w:t>
      </w:r>
    </w:p>
    <w:p w:rsidR="00016689" w:rsidRPr="005B64AC" w:rsidRDefault="00091E02" w:rsidP="005B64AC">
      <w:pPr>
        <w:spacing w:after="0" w:line="360" w:lineRule="auto"/>
        <w:ind w:left="-15" w:right="48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Заявитель вправе обратиться за получением услуги через представителя.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 </w:t>
      </w:r>
    </w:p>
    <w:p w:rsidR="00016689" w:rsidRPr="005B64AC" w:rsidRDefault="00091E02" w:rsidP="005B64AC">
      <w:pPr>
        <w:spacing w:after="0" w:line="36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6689" w:rsidRPr="00AF01BF" w:rsidRDefault="00091E02" w:rsidP="005B64AC">
      <w:pPr>
        <w:tabs>
          <w:tab w:val="center" w:pos="1620"/>
          <w:tab w:val="center" w:pos="3522"/>
          <w:tab w:val="center" w:pos="4890"/>
          <w:tab w:val="center" w:pos="6582"/>
          <w:tab w:val="right" w:pos="9983"/>
        </w:tabs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01BF">
        <w:rPr>
          <w:rFonts w:ascii="Times New Roman" w:eastAsia="Times New Roman" w:hAnsi="Times New Roman" w:cs="Times New Roman"/>
          <w:sz w:val="24"/>
          <w:szCs w:val="24"/>
        </w:rPr>
        <w:t xml:space="preserve">Нормативные </w:t>
      </w:r>
      <w:r w:rsidRPr="00AF01BF">
        <w:rPr>
          <w:rFonts w:ascii="Times New Roman" w:eastAsia="Times New Roman" w:hAnsi="Times New Roman" w:cs="Times New Roman"/>
          <w:sz w:val="24"/>
          <w:szCs w:val="24"/>
        </w:rPr>
        <w:tab/>
        <w:t xml:space="preserve">правовые акты, </w:t>
      </w:r>
      <w:r w:rsidRPr="00AF01BF">
        <w:rPr>
          <w:rFonts w:ascii="Times New Roman" w:eastAsia="Times New Roman" w:hAnsi="Times New Roman" w:cs="Times New Roman"/>
          <w:sz w:val="24"/>
          <w:szCs w:val="24"/>
        </w:rPr>
        <w:tab/>
        <w:t>регулирующие предоставление</w:t>
      </w:r>
    </w:p>
    <w:p w:rsidR="00016689" w:rsidRPr="005B64AC" w:rsidRDefault="00091E02" w:rsidP="005B64AC">
      <w:pPr>
        <w:spacing w:after="0" w:line="360" w:lineRule="auto"/>
        <w:ind w:left="-5" w:hanging="10"/>
        <w:jc w:val="center"/>
        <w:rPr>
          <w:rFonts w:ascii="Times New Roman" w:hAnsi="Times New Roman" w:cs="Times New Roman"/>
          <w:sz w:val="24"/>
          <w:szCs w:val="24"/>
        </w:rPr>
      </w:pPr>
      <w:r w:rsidRPr="00AF01BF">
        <w:rPr>
          <w:rFonts w:ascii="Times New Roman" w:eastAsia="Times New Roman" w:hAnsi="Times New Roman" w:cs="Times New Roman"/>
          <w:sz w:val="24"/>
          <w:szCs w:val="24"/>
        </w:rPr>
        <w:t>муниципальной услуги</w:t>
      </w:r>
    </w:p>
    <w:p w:rsidR="00AF01BF" w:rsidRDefault="00AF01BF" w:rsidP="005B64AC">
      <w:pPr>
        <w:spacing w:after="0" w:line="360" w:lineRule="auto"/>
        <w:ind w:left="-15" w:right="48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87E8B" w:rsidRDefault="00091E02" w:rsidP="005B64AC">
      <w:pPr>
        <w:spacing w:after="0" w:line="360" w:lineRule="auto"/>
        <w:ind w:left="-15" w:right="48" w:firstLine="7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>2.3. 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размещается в федеральной государственной информационной системе «Федеральный реестр государственных и муниципальных услуг (функций)</w:t>
      </w:r>
      <w:r w:rsidR="00FF2DE6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87E8B" w:rsidRPr="00006B31" w:rsidRDefault="00787E8B" w:rsidP="005B64AC">
      <w:pPr>
        <w:spacing w:after="0" w:line="360" w:lineRule="auto"/>
        <w:ind w:left="-15" w:right="48" w:firstLine="710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006B31">
        <w:rPr>
          <w:rFonts w:ascii="Times New Roman" w:eastAsia="Times New Roman" w:hAnsi="Times New Roman" w:cs="Times New Roman"/>
          <w:color w:val="auto"/>
          <w:sz w:val="24"/>
          <w:szCs w:val="24"/>
        </w:rPr>
        <w:t>Предоставление муниципальной услуги «Выдача разрешения на ввод объекта в эксплуатацию» осуществляется в соответствии с:</w:t>
      </w:r>
    </w:p>
    <w:p w:rsidR="00016689" w:rsidRPr="00006B31" w:rsidRDefault="007F33E0" w:rsidP="005B64AC">
      <w:pPr>
        <w:spacing w:after="0" w:line="360" w:lineRule="auto"/>
        <w:ind w:left="-15" w:right="48" w:firstLine="71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06B31">
        <w:rPr>
          <w:rFonts w:ascii="Times New Roman" w:hAnsi="Times New Roman" w:cs="Times New Roman"/>
          <w:color w:val="auto"/>
          <w:sz w:val="24"/>
          <w:szCs w:val="24"/>
        </w:rPr>
        <w:t>Градостроительным кодексом Российской Федерации от 29.12.2004г. №190-ФЗ;</w:t>
      </w:r>
    </w:p>
    <w:p w:rsidR="007F33E0" w:rsidRPr="00006B31" w:rsidRDefault="007F33E0" w:rsidP="005B64AC">
      <w:pPr>
        <w:spacing w:after="0" w:line="360" w:lineRule="auto"/>
        <w:ind w:left="-15" w:right="48" w:firstLine="71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06B31">
        <w:rPr>
          <w:rFonts w:ascii="Times New Roman" w:hAnsi="Times New Roman" w:cs="Times New Roman"/>
          <w:color w:val="auto"/>
          <w:sz w:val="24"/>
          <w:szCs w:val="24"/>
        </w:rPr>
        <w:t>Федеральным законом от 06.10.2003 г. №131-ФЗ «Об общих принципах организации местного самоуправления в РФ»;</w:t>
      </w:r>
    </w:p>
    <w:p w:rsidR="007F33E0" w:rsidRPr="00006B31" w:rsidRDefault="007F33E0" w:rsidP="005B64AC">
      <w:pPr>
        <w:spacing w:after="0" w:line="360" w:lineRule="auto"/>
        <w:ind w:left="-15" w:right="48" w:firstLine="71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06B31">
        <w:rPr>
          <w:rFonts w:ascii="Times New Roman" w:hAnsi="Times New Roman" w:cs="Times New Roman"/>
          <w:color w:val="auto"/>
          <w:sz w:val="24"/>
          <w:szCs w:val="24"/>
        </w:rPr>
        <w:t>Федеральным законом от 29.12.2004г. №191-ФЗ «О введении в действие Градостроительного кодекса Российской Федерации»;</w:t>
      </w:r>
    </w:p>
    <w:p w:rsidR="007F33E0" w:rsidRPr="00006B31" w:rsidRDefault="007F33E0" w:rsidP="005B64AC">
      <w:pPr>
        <w:spacing w:after="0" w:line="360" w:lineRule="auto"/>
        <w:ind w:left="-15" w:right="48" w:firstLine="71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06B31">
        <w:rPr>
          <w:rFonts w:ascii="Times New Roman" w:hAnsi="Times New Roman" w:cs="Times New Roman"/>
          <w:color w:val="auto"/>
          <w:sz w:val="24"/>
          <w:szCs w:val="24"/>
        </w:rPr>
        <w:t>Федеральным законом от 27.07.2010 г. №210-ФЗ «Об организации предоставления государственных и муниципальных услуг»;</w:t>
      </w:r>
    </w:p>
    <w:p w:rsidR="00E34C0B" w:rsidRPr="00006B31" w:rsidRDefault="00E34C0B" w:rsidP="005B64AC">
      <w:pPr>
        <w:spacing w:after="0" w:line="360" w:lineRule="auto"/>
        <w:ind w:left="-15" w:right="48" w:firstLine="71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06B31">
        <w:rPr>
          <w:rFonts w:ascii="Times New Roman" w:hAnsi="Times New Roman" w:cs="Times New Roman"/>
          <w:color w:val="auto"/>
          <w:sz w:val="24"/>
          <w:szCs w:val="24"/>
        </w:rPr>
        <w:t>Приказом Министерства строительства и жилищно-коммунального хозяйства Российской Федерации от 19.02.2015 г. №117/</w:t>
      </w:r>
      <w:proofErr w:type="spellStart"/>
      <w:r w:rsidRPr="00006B31">
        <w:rPr>
          <w:rFonts w:ascii="Times New Roman" w:hAnsi="Times New Roman" w:cs="Times New Roman"/>
          <w:color w:val="auto"/>
          <w:sz w:val="24"/>
          <w:szCs w:val="24"/>
        </w:rPr>
        <w:t>пр</w:t>
      </w:r>
      <w:proofErr w:type="spellEnd"/>
      <w:r w:rsidRPr="00006B31">
        <w:rPr>
          <w:rFonts w:ascii="Times New Roman" w:hAnsi="Times New Roman" w:cs="Times New Roman"/>
          <w:color w:val="auto"/>
          <w:sz w:val="24"/>
          <w:szCs w:val="24"/>
        </w:rPr>
        <w:t xml:space="preserve"> «Об утверждении формы разрешения на строительство и формы разрешения </w:t>
      </w:r>
      <w:r w:rsidR="00006B31" w:rsidRPr="00006B31">
        <w:rPr>
          <w:rFonts w:ascii="Times New Roman" w:hAnsi="Times New Roman" w:cs="Times New Roman"/>
          <w:color w:val="auto"/>
          <w:sz w:val="24"/>
          <w:szCs w:val="24"/>
        </w:rPr>
        <w:t>на ввод объекта в эксплуатацию»</w:t>
      </w:r>
    </w:p>
    <w:p w:rsidR="00016689" w:rsidRPr="005B64AC" w:rsidRDefault="00016689" w:rsidP="005B64AC">
      <w:pPr>
        <w:spacing w:after="0" w:line="360" w:lineRule="auto"/>
        <w:ind w:left="709"/>
        <w:rPr>
          <w:rFonts w:ascii="Times New Roman" w:hAnsi="Times New Roman" w:cs="Times New Roman"/>
          <w:sz w:val="24"/>
          <w:szCs w:val="24"/>
        </w:rPr>
      </w:pPr>
    </w:p>
    <w:p w:rsidR="00016689" w:rsidRPr="00006B31" w:rsidRDefault="00091E02" w:rsidP="005B64AC">
      <w:pPr>
        <w:spacing w:after="0" w:line="36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006B31">
        <w:rPr>
          <w:rFonts w:ascii="Times New Roman" w:eastAsia="Times New Roman" w:hAnsi="Times New Roman" w:cs="Times New Roman"/>
          <w:color w:val="auto"/>
          <w:sz w:val="24"/>
          <w:szCs w:val="24"/>
        </w:rPr>
        <w:t>Исчерпывающий перечень документов и сведений, необходимых в соответствии с нормативными правовыми актами для предоставления муниципальной услуги и услуг, которые являются</w:t>
      </w:r>
      <w:r w:rsidR="005B64AC" w:rsidRPr="00006B31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006B31">
        <w:rPr>
          <w:rFonts w:ascii="Times New Roman" w:eastAsia="Times New Roman" w:hAnsi="Times New Roman" w:cs="Times New Roman"/>
          <w:color w:val="auto"/>
          <w:sz w:val="24"/>
          <w:szCs w:val="24"/>
        </w:rPr>
        <w:t>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016689" w:rsidRPr="005B64AC" w:rsidRDefault="00016689" w:rsidP="005B64AC">
      <w:pPr>
        <w:spacing w:after="0" w:line="360" w:lineRule="auto"/>
        <w:ind w:left="709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:rsidR="00016689" w:rsidRPr="005B64AC" w:rsidRDefault="00091E02" w:rsidP="005B64AC">
      <w:pPr>
        <w:spacing w:after="0" w:line="360" w:lineRule="auto"/>
        <w:ind w:left="-15" w:right="48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2.4. Заявитель или его представитель представляет в </w:t>
      </w:r>
      <w:r w:rsidR="009F65B4" w:rsidRPr="005B64AC">
        <w:rPr>
          <w:rFonts w:ascii="Times New Roman" w:eastAsia="Times New Roman" w:hAnsi="Times New Roman" w:cs="Times New Roman"/>
          <w:sz w:val="24"/>
          <w:szCs w:val="24"/>
        </w:rPr>
        <w:t>Уп</w:t>
      </w:r>
      <w:r w:rsidR="00490320">
        <w:rPr>
          <w:rFonts w:ascii="Times New Roman" w:eastAsia="Times New Roman" w:hAnsi="Times New Roman" w:cs="Times New Roman"/>
          <w:sz w:val="24"/>
          <w:szCs w:val="24"/>
        </w:rPr>
        <w:t xml:space="preserve">олномоченный орган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заявление о выдаче разрешения на ввод объекта в эксплуатацию по форме согласно Приложению № 1 к настоящему Административному регламенту, а также прилагаемые к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нему документы, указанные в подпунктах "б" - "д" пункта 2.8 настоящего Административного регламента, одним из следующих способов: </w:t>
      </w:r>
    </w:p>
    <w:p w:rsidR="00016689" w:rsidRPr="005B64AC" w:rsidRDefault="00091E02" w:rsidP="005B64AC">
      <w:pPr>
        <w:spacing w:after="0" w:line="360" w:lineRule="auto"/>
        <w:ind w:left="-15" w:right="48" w:firstLine="710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>а) в электронной форме посредством федеральной государственной информационной системы "Единый портал государственных и муниципальных услуг (функций)"</w:t>
      </w:r>
      <w:r w:rsidR="009F65B4" w:rsidRPr="005B64AC">
        <w:rPr>
          <w:rFonts w:ascii="Times New Roman" w:hAnsi="Times New Roman" w:cs="Times New Roman"/>
          <w:sz w:val="24"/>
          <w:szCs w:val="24"/>
        </w:rPr>
        <w:t xml:space="preserve">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>(далее – Единый портал), регионального портала государственных и муниципальных услуг</w:t>
      </w:r>
      <w:r w:rsidR="009F65B4" w:rsidRPr="005B64AC">
        <w:rPr>
          <w:rFonts w:ascii="Times New Roman" w:eastAsia="Times New Roman" w:hAnsi="Times New Roman" w:cs="Times New Roman"/>
          <w:sz w:val="24"/>
          <w:szCs w:val="24"/>
        </w:rPr>
        <w:t xml:space="preserve"> (функций</w:t>
      </w:r>
      <w:r w:rsidR="00490320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, являющегося государственной информационной системой </w:t>
      </w:r>
      <w:r w:rsidR="009F65B4" w:rsidRPr="005B64AC">
        <w:rPr>
          <w:rFonts w:ascii="Times New Roman" w:eastAsia="Times New Roman" w:hAnsi="Times New Roman" w:cs="Times New Roman"/>
          <w:sz w:val="24"/>
          <w:szCs w:val="24"/>
        </w:rPr>
        <w:t>Челябинской области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(далее – региональный портал). </w:t>
      </w:r>
    </w:p>
    <w:p w:rsidR="00016689" w:rsidRPr="005B64AC" w:rsidRDefault="00091E02" w:rsidP="005B64AC">
      <w:pPr>
        <w:spacing w:after="0" w:line="360" w:lineRule="auto"/>
        <w:ind w:left="-15" w:right="43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>В случае направления заявления о выдаче разрешения на ввод объекта в эксплуатацию и прилагаемых к нему документов указанным способом заявитель или его представитель, прошедшие процедуры регистрации, идентификации и аутентификации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</w:t>
      </w:r>
      <w:r w:rsidRPr="005B64AC">
        <w:rPr>
          <w:rFonts w:ascii="Times New Roman" w:hAnsi="Times New Roman" w:cs="Times New Roman"/>
          <w:sz w:val="24"/>
          <w:szCs w:val="24"/>
        </w:rPr>
        <w:t xml:space="preserve">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ЕСИА, при условии совпадения сведений о физическом лице в указанных информационных системах, заполняют форму указанного заявления с использованием интерактивной формы в электронном виде.  </w:t>
      </w:r>
    </w:p>
    <w:p w:rsidR="00B75F17" w:rsidRDefault="00091E02" w:rsidP="005B64AC">
      <w:pPr>
        <w:spacing w:after="0" w:line="360" w:lineRule="auto"/>
        <w:ind w:left="-15" w:right="43"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>Заявление о выдаче разрешения на ввод объекта в эксплуатацию направляется заявителем или его представителем вместе с прикрепленными электронными документами, указанными в подпунктах "б" - "д" пункта 2.8 настоящего Административного регламента.</w:t>
      </w:r>
    </w:p>
    <w:p w:rsidR="00016689" w:rsidRPr="005B64AC" w:rsidRDefault="00091E02" w:rsidP="005B64AC">
      <w:pPr>
        <w:spacing w:after="0" w:line="360" w:lineRule="auto"/>
        <w:ind w:left="-15" w:right="43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F646DE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Заявление о выдаче разрешения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на ввод объекта в эксплуатацию подписывается заявителем или его представителем, уполномоченным на подписание такого заявления, простой электронной подписью, либо усиленной квалифицированной электронной подписью, либо усиленной неквалифицированной электронной подписью, сертификат ключа проверки которой создан и используется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форме, которая создается и проверяется с использованием средств электронной подписи и средств удостоверяющего центра, имеющих подтверждение соответствия требованиям, установленным федеральным органом исполнительной власти в области обеспечения безопасности в соответствии с частью 5 статьи 8 Федерального закона "Об электронной подписи", а также при наличии у владельца сертификата ключа проверки ключа простой электронной подписи, выданного ему при личном приеме в соответствии с Правилами использования простой электронной подписи при обращении за получением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государственных и муниципальных услуг, утвержденными постановлением Правительства Российской Федерации от 25 января 2013 г. № 33 "Об использовании простой электронной подписи при оказании государственных и муниципальных услуг", в соответствии с Правилами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утвержденными постановлением Правительства Российской Федерации от 25 июня 2012 г. № 634 "О видах электронной подписи, использование которых допускается при обращении за получением государственных и муниципальных услуг" (далее – усиленная неквалифицированная электронная подпись). </w:t>
      </w:r>
    </w:p>
    <w:p w:rsidR="00016689" w:rsidRPr="00C410EA" w:rsidRDefault="00091E02" w:rsidP="005B64AC">
      <w:pPr>
        <w:spacing w:after="0" w:line="360" w:lineRule="auto"/>
        <w:ind w:left="-15" w:right="50" w:firstLine="69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410EA">
        <w:rPr>
          <w:rFonts w:ascii="Times New Roman" w:eastAsia="Times New Roman" w:hAnsi="Times New Roman" w:cs="Times New Roman"/>
          <w:color w:val="auto"/>
          <w:sz w:val="24"/>
          <w:szCs w:val="24"/>
        </w:rPr>
        <w:t>Заявление о выдаче разрешения на ввод объекта в эксплуатацию и прилагаемые к нему документы направляются в уполномоченный в соответствии со статьей 55 Градостроительного кодекса Российской Федерации на выдачу разрешения на ввод объекта в эксплуатацию федеральный орган исполнительной власти, Государственную корпорацию по атомной энергии "</w:t>
      </w:r>
      <w:proofErr w:type="spellStart"/>
      <w:r w:rsidRPr="00C410EA">
        <w:rPr>
          <w:rFonts w:ascii="Times New Roman" w:eastAsia="Times New Roman" w:hAnsi="Times New Roman" w:cs="Times New Roman"/>
          <w:color w:val="auto"/>
          <w:sz w:val="24"/>
          <w:szCs w:val="24"/>
        </w:rPr>
        <w:t>Росатом</w:t>
      </w:r>
      <w:proofErr w:type="spellEnd"/>
      <w:r w:rsidRPr="00C410EA">
        <w:rPr>
          <w:rFonts w:ascii="Times New Roman" w:eastAsia="Times New Roman" w:hAnsi="Times New Roman" w:cs="Times New Roman"/>
          <w:color w:val="auto"/>
          <w:sz w:val="24"/>
          <w:szCs w:val="24"/>
        </w:rPr>
        <w:t>", Государственную корпорацию по космической деятельности "</w:t>
      </w:r>
      <w:proofErr w:type="spellStart"/>
      <w:r w:rsidRPr="00C410EA">
        <w:rPr>
          <w:rFonts w:ascii="Times New Roman" w:eastAsia="Times New Roman" w:hAnsi="Times New Roman" w:cs="Times New Roman"/>
          <w:color w:val="auto"/>
          <w:sz w:val="24"/>
          <w:szCs w:val="24"/>
        </w:rPr>
        <w:t>Роскосмос</w:t>
      </w:r>
      <w:proofErr w:type="spellEnd"/>
      <w:r w:rsidRPr="00C410EA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" исключительно в электронной форме в случае, если проектная документация объекта капитального строительства и (или) результаты инженерных изысканий, выполненные для подготовки такой проектной документации, а также иные документы, необходимые для проведения государственной экспертизы проектной документации и (или) результатов инженерных изысканий, представлялись в электронной форме. </w:t>
      </w:r>
    </w:p>
    <w:p w:rsidR="00016689" w:rsidRPr="005B64AC" w:rsidRDefault="00091E02" w:rsidP="005B64AC">
      <w:pPr>
        <w:spacing w:after="0" w:line="360" w:lineRule="auto"/>
        <w:ind w:left="-15" w:right="50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Заявление о выдаче разрешения на ввод объекта в эксплуатацию и прилагаемые к нему документы направляются в уполномоченный в соответствии со статьей 55 Градостроительного кодекса Российской Федерации на выдачу разрешения на ввод объекта в эксплуатацию орган исполнительной власти субъекта Российской Федерации, орган местного самоуправления исключительно в электронной форме в случаях, установленных нормативным правовым актом субъекта Российской Федерации. </w:t>
      </w:r>
    </w:p>
    <w:p w:rsidR="00016689" w:rsidRPr="005B64AC" w:rsidRDefault="00091E02" w:rsidP="005B64AC">
      <w:pPr>
        <w:spacing w:after="0" w:line="360" w:lineRule="auto"/>
        <w:ind w:left="-15" w:right="50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В целях предоставления услуги заявителю или его представителю обеспечивается в многофункциональном центре доступ к Единому порталу, региональному порталу в соответствии с постановлением Правительства Российской Федерации от 22 декабря 2012 г. № 1376 "Об утверждении Правил организации деятельности многофункциональных центров предоставления государственных и муниципальных услуг". </w:t>
      </w:r>
    </w:p>
    <w:p w:rsidR="00016689" w:rsidRPr="005B64AC" w:rsidRDefault="00091E02" w:rsidP="005B64AC">
      <w:pPr>
        <w:spacing w:after="0" w:line="360" w:lineRule="auto"/>
        <w:ind w:left="-15" w:right="50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б) на бумажном носителе посредством личного обращения в </w:t>
      </w:r>
      <w:r w:rsidR="007B3172" w:rsidRPr="005B64AC">
        <w:rPr>
          <w:rFonts w:ascii="Times New Roman" w:eastAsia="Times New Roman" w:hAnsi="Times New Roman" w:cs="Times New Roman"/>
          <w:sz w:val="24"/>
          <w:szCs w:val="24"/>
        </w:rPr>
        <w:t>Уп</w:t>
      </w:r>
      <w:r w:rsidR="00C410EA">
        <w:rPr>
          <w:rFonts w:ascii="Times New Roman" w:eastAsia="Times New Roman" w:hAnsi="Times New Roman" w:cs="Times New Roman"/>
          <w:sz w:val="24"/>
          <w:szCs w:val="24"/>
        </w:rPr>
        <w:t>олномоченный орган</w:t>
      </w:r>
      <w:r w:rsidR="007B3172"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либо посредством почтового отправления с уведомлением о вручении; </w:t>
      </w:r>
    </w:p>
    <w:p w:rsidR="005B64AC" w:rsidRDefault="00091E02" w:rsidP="005B64AC">
      <w:pPr>
        <w:spacing w:after="0" w:line="360" w:lineRule="auto"/>
        <w:ind w:left="-15" w:right="50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в) на бумажном носителе посредством обращения в </w:t>
      </w:r>
      <w:r w:rsidR="007B3172" w:rsidRPr="005B64AC">
        <w:rPr>
          <w:rFonts w:ascii="Times New Roman" w:eastAsia="Times New Roman" w:hAnsi="Times New Roman" w:cs="Times New Roman"/>
          <w:sz w:val="24"/>
          <w:szCs w:val="24"/>
        </w:rPr>
        <w:t>Уп</w:t>
      </w:r>
      <w:r w:rsidR="00C410EA">
        <w:rPr>
          <w:rFonts w:ascii="Times New Roman" w:eastAsia="Times New Roman" w:hAnsi="Times New Roman" w:cs="Times New Roman"/>
          <w:sz w:val="24"/>
          <w:szCs w:val="24"/>
        </w:rPr>
        <w:t xml:space="preserve">олномоченный орган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через многофункциональный центр в соответствии с соглашением о взаимодействии между многофункциональным центром и </w:t>
      </w:r>
      <w:r w:rsidR="007B3172" w:rsidRPr="005B64AC">
        <w:rPr>
          <w:rFonts w:ascii="Times New Roman" w:eastAsia="Times New Roman" w:hAnsi="Times New Roman" w:cs="Times New Roman"/>
          <w:sz w:val="24"/>
          <w:szCs w:val="24"/>
        </w:rPr>
        <w:t>Уп</w:t>
      </w:r>
      <w:r w:rsidR="00C410EA">
        <w:rPr>
          <w:rFonts w:ascii="Times New Roman" w:eastAsia="Times New Roman" w:hAnsi="Times New Roman" w:cs="Times New Roman"/>
          <w:sz w:val="24"/>
          <w:szCs w:val="24"/>
        </w:rPr>
        <w:t>олномоченным органом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, заключенным в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соответствии с постановлением Правительства Российской Федерации от 27 сентября 2011 г. № 797 "О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самоуправления"; </w:t>
      </w:r>
    </w:p>
    <w:p w:rsidR="00016689" w:rsidRPr="005B64AC" w:rsidRDefault="00091E02" w:rsidP="00967EB4">
      <w:pPr>
        <w:spacing w:after="0" w:line="360" w:lineRule="auto"/>
        <w:ind w:left="-15" w:right="50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г) в электронной форме посредством единой информационной системы жилищного строительства. </w:t>
      </w:r>
    </w:p>
    <w:p w:rsidR="00016689" w:rsidRPr="005B64AC" w:rsidRDefault="00091E02" w:rsidP="005B64AC">
      <w:pPr>
        <w:spacing w:after="0" w:line="360" w:lineRule="auto"/>
        <w:ind w:left="-15" w:right="50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Направить заявление о выдаче разрешения на ввод объекта в эксплуатацию посредством единой информационной системы жилищного строительства вправе заявители - застройщики, наименование которых содержат слова "специализированный застройщик", за исключением случаев, если в соответствии с нормативным правовым актом субъекта Российской Федерации выдача разрешения на ввод объекта в эксплуатацию осуществляется через иные информационные системы, которые должны быть интегрированы с единой информационной системой жилищного строительства. </w:t>
      </w:r>
    </w:p>
    <w:p w:rsidR="00016689" w:rsidRPr="005B64AC" w:rsidRDefault="00091E02" w:rsidP="005B64AC">
      <w:pPr>
        <w:spacing w:after="0" w:line="360" w:lineRule="auto"/>
        <w:ind w:left="10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016689" w:rsidRPr="00C410EA" w:rsidRDefault="00091E02" w:rsidP="005B64AC">
      <w:pPr>
        <w:spacing w:after="0" w:line="360" w:lineRule="auto"/>
        <w:ind w:left="10" w:hanging="10"/>
        <w:jc w:val="center"/>
        <w:rPr>
          <w:rFonts w:ascii="Times New Roman" w:hAnsi="Times New Roman" w:cs="Times New Roman"/>
          <w:sz w:val="24"/>
          <w:szCs w:val="24"/>
        </w:rPr>
      </w:pPr>
      <w:r w:rsidRPr="00C410EA">
        <w:rPr>
          <w:rFonts w:ascii="Times New Roman" w:eastAsia="Times New Roman" w:hAnsi="Times New Roman" w:cs="Times New Roman"/>
          <w:sz w:val="24"/>
          <w:szCs w:val="24"/>
        </w:rPr>
        <w:t xml:space="preserve">Иные требования, в том числе учитывающие особенности предоставления муниципальной услуги в многофункциональных центрах, </w:t>
      </w:r>
    </w:p>
    <w:p w:rsidR="00016689" w:rsidRPr="00C410EA" w:rsidRDefault="00091E02" w:rsidP="005B64AC">
      <w:pPr>
        <w:spacing w:after="0" w:line="360" w:lineRule="auto"/>
        <w:ind w:left="10" w:hanging="10"/>
        <w:jc w:val="center"/>
        <w:rPr>
          <w:rFonts w:ascii="Times New Roman" w:hAnsi="Times New Roman" w:cs="Times New Roman"/>
          <w:sz w:val="24"/>
          <w:szCs w:val="24"/>
        </w:rPr>
      </w:pPr>
      <w:r w:rsidRPr="00C410EA">
        <w:rPr>
          <w:rFonts w:ascii="Times New Roman" w:eastAsia="Times New Roman" w:hAnsi="Times New Roman" w:cs="Times New Roman"/>
          <w:sz w:val="24"/>
          <w:szCs w:val="24"/>
        </w:rPr>
        <w:t xml:space="preserve">особенности предоставления муниципальной услуги по экстерриториальному принципу и особенности предоставления </w:t>
      </w:r>
    </w:p>
    <w:p w:rsidR="00016689" w:rsidRPr="005B64AC" w:rsidRDefault="00091E02" w:rsidP="005B64AC">
      <w:pPr>
        <w:spacing w:after="0" w:line="360" w:lineRule="auto"/>
        <w:ind w:left="10" w:right="62" w:hanging="10"/>
        <w:jc w:val="center"/>
        <w:rPr>
          <w:rFonts w:ascii="Times New Roman" w:hAnsi="Times New Roman" w:cs="Times New Roman"/>
          <w:sz w:val="24"/>
          <w:szCs w:val="24"/>
        </w:rPr>
      </w:pPr>
      <w:r w:rsidRPr="00C410EA">
        <w:rPr>
          <w:rFonts w:ascii="Times New Roman" w:eastAsia="Times New Roman" w:hAnsi="Times New Roman" w:cs="Times New Roman"/>
          <w:sz w:val="24"/>
          <w:szCs w:val="24"/>
        </w:rPr>
        <w:t>муниципальной услуги в электронной форме</w:t>
      </w:r>
      <w:r w:rsidRPr="005B64A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016689" w:rsidRPr="005B64AC" w:rsidRDefault="00091E02" w:rsidP="005B64AC">
      <w:pPr>
        <w:spacing w:after="0"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6689" w:rsidRPr="005B64AC" w:rsidRDefault="00091E02" w:rsidP="005B64AC">
      <w:pPr>
        <w:spacing w:after="0" w:line="360" w:lineRule="auto"/>
        <w:ind w:left="-15" w:right="52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2.5. Документы, прилагаемые заявителем к заявлению о выдаче разрешения на ввод объекта в эксплуатацию, представляемые в электронной форме, направляются в следующих форматах: </w:t>
      </w:r>
    </w:p>
    <w:p w:rsidR="00016689" w:rsidRPr="005B64AC" w:rsidRDefault="00091E02" w:rsidP="005B64AC">
      <w:pPr>
        <w:spacing w:after="0" w:line="360" w:lineRule="auto"/>
        <w:ind w:left="-15" w:right="52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proofErr w:type="spellStart"/>
      <w:r w:rsidRPr="005B64AC">
        <w:rPr>
          <w:rFonts w:ascii="Times New Roman" w:eastAsia="Times New Roman" w:hAnsi="Times New Roman" w:cs="Times New Roman"/>
          <w:sz w:val="24"/>
          <w:szCs w:val="24"/>
        </w:rPr>
        <w:t>xml</w:t>
      </w:r>
      <w:proofErr w:type="spellEnd"/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5B64AC">
        <w:rPr>
          <w:rFonts w:ascii="Times New Roman" w:eastAsia="Times New Roman" w:hAnsi="Times New Roman" w:cs="Times New Roman"/>
          <w:sz w:val="24"/>
          <w:szCs w:val="24"/>
        </w:rPr>
        <w:t>xml</w:t>
      </w:r>
      <w:proofErr w:type="spellEnd"/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016689" w:rsidRPr="005B64AC" w:rsidRDefault="00091E02" w:rsidP="005B64AC">
      <w:pPr>
        <w:spacing w:after="0" w:line="360" w:lineRule="auto"/>
        <w:ind w:left="-15" w:right="52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б) </w:t>
      </w:r>
      <w:proofErr w:type="spellStart"/>
      <w:r w:rsidRPr="005B64AC">
        <w:rPr>
          <w:rFonts w:ascii="Times New Roman" w:eastAsia="Times New Roman" w:hAnsi="Times New Roman" w:cs="Times New Roman"/>
          <w:sz w:val="24"/>
          <w:szCs w:val="24"/>
        </w:rPr>
        <w:t>doc</w:t>
      </w:r>
      <w:proofErr w:type="spellEnd"/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B64AC">
        <w:rPr>
          <w:rFonts w:ascii="Times New Roman" w:eastAsia="Times New Roman" w:hAnsi="Times New Roman" w:cs="Times New Roman"/>
          <w:sz w:val="24"/>
          <w:szCs w:val="24"/>
        </w:rPr>
        <w:t>docx</w:t>
      </w:r>
      <w:proofErr w:type="spellEnd"/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B64AC">
        <w:rPr>
          <w:rFonts w:ascii="Times New Roman" w:eastAsia="Times New Roman" w:hAnsi="Times New Roman" w:cs="Times New Roman"/>
          <w:sz w:val="24"/>
          <w:szCs w:val="24"/>
        </w:rPr>
        <w:t>odt</w:t>
      </w:r>
      <w:proofErr w:type="spellEnd"/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- для документов с текстовым содержанием, не включающим формулы (за исключением документов, указанных в подпункте "в" настоящего пункта); </w:t>
      </w:r>
    </w:p>
    <w:p w:rsidR="00016689" w:rsidRPr="005B64AC" w:rsidRDefault="00091E02" w:rsidP="005B64AC">
      <w:pPr>
        <w:spacing w:after="0" w:line="360" w:lineRule="auto"/>
        <w:ind w:left="708" w:right="52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proofErr w:type="spellStart"/>
      <w:r w:rsidRPr="005B64AC">
        <w:rPr>
          <w:rFonts w:ascii="Times New Roman" w:eastAsia="Times New Roman" w:hAnsi="Times New Roman" w:cs="Times New Roman"/>
          <w:sz w:val="24"/>
          <w:szCs w:val="24"/>
        </w:rPr>
        <w:t>xls</w:t>
      </w:r>
      <w:proofErr w:type="spellEnd"/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B64AC">
        <w:rPr>
          <w:rFonts w:ascii="Times New Roman" w:eastAsia="Times New Roman" w:hAnsi="Times New Roman" w:cs="Times New Roman"/>
          <w:sz w:val="24"/>
          <w:szCs w:val="24"/>
        </w:rPr>
        <w:t>xlsx</w:t>
      </w:r>
      <w:proofErr w:type="spellEnd"/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B64AC">
        <w:rPr>
          <w:rFonts w:ascii="Times New Roman" w:eastAsia="Times New Roman" w:hAnsi="Times New Roman" w:cs="Times New Roman"/>
          <w:sz w:val="24"/>
          <w:szCs w:val="24"/>
        </w:rPr>
        <w:t>ods</w:t>
      </w:r>
      <w:proofErr w:type="spellEnd"/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- для документов, содержащих расчеты; </w:t>
      </w:r>
    </w:p>
    <w:p w:rsidR="00016689" w:rsidRPr="005B64AC" w:rsidRDefault="00091E02" w:rsidP="005B64AC">
      <w:pPr>
        <w:spacing w:after="0" w:line="360" w:lineRule="auto"/>
        <w:ind w:left="-15" w:right="52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г) </w:t>
      </w:r>
      <w:proofErr w:type="spellStart"/>
      <w:r w:rsidRPr="005B64AC">
        <w:rPr>
          <w:rFonts w:ascii="Times New Roman" w:eastAsia="Times New Roman" w:hAnsi="Times New Roman" w:cs="Times New Roman"/>
          <w:sz w:val="24"/>
          <w:szCs w:val="24"/>
        </w:rPr>
        <w:t>pdf</w:t>
      </w:r>
      <w:proofErr w:type="spellEnd"/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B64AC">
        <w:rPr>
          <w:rFonts w:ascii="Times New Roman" w:eastAsia="Times New Roman" w:hAnsi="Times New Roman" w:cs="Times New Roman"/>
          <w:sz w:val="24"/>
          <w:szCs w:val="24"/>
        </w:rPr>
        <w:t>jpg</w:t>
      </w:r>
      <w:proofErr w:type="spellEnd"/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B64AC">
        <w:rPr>
          <w:rFonts w:ascii="Times New Roman" w:eastAsia="Times New Roman" w:hAnsi="Times New Roman" w:cs="Times New Roman"/>
          <w:sz w:val="24"/>
          <w:szCs w:val="24"/>
        </w:rPr>
        <w:t>jpeg</w:t>
      </w:r>
      <w:proofErr w:type="spellEnd"/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B64AC">
        <w:rPr>
          <w:rFonts w:ascii="Times New Roman" w:eastAsia="Times New Roman" w:hAnsi="Times New Roman" w:cs="Times New Roman"/>
          <w:sz w:val="24"/>
          <w:szCs w:val="24"/>
        </w:rPr>
        <w:t>png</w:t>
      </w:r>
      <w:proofErr w:type="spellEnd"/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B64AC">
        <w:rPr>
          <w:rFonts w:ascii="Times New Roman" w:eastAsia="Times New Roman" w:hAnsi="Times New Roman" w:cs="Times New Roman"/>
          <w:sz w:val="24"/>
          <w:szCs w:val="24"/>
        </w:rPr>
        <w:t>bmp</w:t>
      </w:r>
      <w:proofErr w:type="spellEnd"/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B64AC">
        <w:rPr>
          <w:rFonts w:ascii="Times New Roman" w:eastAsia="Times New Roman" w:hAnsi="Times New Roman" w:cs="Times New Roman"/>
          <w:sz w:val="24"/>
          <w:szCs w:val="24"/>
        </w:rPr>
        <w:t>tiff</w:t>
      </w:r>
      <w:proofErr w:type="spellEnd"/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- для документов с текстовым содержанием, в том числе включающих формулы и (или) графические изображения (за исключением документов, указанных в подпункте "в" настоящего пункта), а также документов с графическим содержанием; </w:t>
      </w:r>
    </w:p>
    <w:p w:rsidR="00FF099B" w:rsidRPr="005B64AC" w:rsidRDefault="00091E02" w:rsidP="005B64AC">
      <w:pPr>
        <w:spacing w:after="0" w:line="360" w:lineRule="auto"/>
        <w:ind w:left="709" w:right="52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B64AC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5B64AC">
        <w:rPr>
          <w:rFonts w:ascii="Times New Roman" w:eastAsia="Times New Roman" w:hAnsi="Times New Roman" w:cs="Times New Roman"/>
          <w:sz w:val="24"/>
          <w:szCs w:val="24"/>
        </w:rPr>
        <w:t>zip</w:t>
      </w:r>
      <w:proofErr w:type="spellEnd"/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B64AC">
        <w:rPr>
          <w:rFonts w:ascii="Times New Roman" w:eastAsia="Times New Roman" w:hAnsi="Times New Roman" w:cs="Times New Roman"/>
          <w:sz w:val="24"/>
          <w:szCs w:val="24"/>
        </w:rPr>
        <w:t>rar</w:t>
      </w:r>
      <w:proofErr w:type="spellEnd"/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– для сжатых документов в один файл; </w:t>
      </w:r>
    </w:p>
    <w:p w:rsidR="00016689" w:rsidRPr="005B64AC" w:rsidRDefault="00091E02" w:rsidP="005B64AC">
      <w:pPr>
        <w:spacing w:after="0" w:line="360" w:lineRule="auto"/>
        <w:ind w:left="709" w:right="52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е) </w:t>
      </w:r>
      <w:proofErr w:type="spellStart"/>
      <w:r w:rsidRPr="005B64AC">
        <w:rPr>
          <w:rFonts w:ascii="Times New Roman" w:eastAsia="Times New Roman" w:hAnsi="Times New Roman" w:cs="Times New Roman"/>
          <w:sz w:val="24"/>
          <w:szCs w:val="24"/>
        </w:rPr>
        <w:t>sig</w:t>
      </w:r>
      <w:proofErr w:type="spellEnd"/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– для открепленной усиленной квалифицированной электронной </w:t>
      </w:r>
    </w:p>
    <w:p w:rsidR="00016689" w:rsidRPr="005B64AC" w:rsidRDefault="00091E02" w:rsidP="005B64AC">
      <w:pPr>
        <w:spacing w:after="0" w:line="360" w:lineRule="auto"/>
        <w:ind w:left="-15" w:right="52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подписи. </w:t>
      </w:r>
    </w:p>
    <w:p w:rsidR="00016689" w:rsidRPr="005B64AC" w:rsidRDefault="00091E02" w:rsidP="005B64AC">
      <w:pPr>
        <w:spacing w:after="0" w:line="360" w:lineRule="auto"/>
        <w:ind w:left="-15" w:right="52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2.6. В случае, если оригиналы документов, прилагаемых к заявлению о выдаче разрешения на ввод объекта в эксплуатацию, выданы и подписаны </w:t>
      </w:r>
      <w:r w:rsidR="00BD34EE" w:rsidRPr="005B64AC">
        <w:rPr>
          <w:rFonts w:ascii="Times New Roman" w:eastAsia="Times New Roman" w:hAnsi="Times New Roman" w:cs="Times New Roman"/>
          <w:sz w:val="24"/>
          <w:szCs w:val="24"/>
        </w:rPr>
        <w:t>Уп</w:t>
      </w:r>
      <w:r w:rsidR="001A28FD">
        <w:rPr>
          <w:rFonts w:ascii="Times New Roman" w:eastAsia="Times New Roman" w:hAnsi="Times New Roman" w:cs="Times New Roman"/>
          <w:sz w:val="24"/>
          <w:szCs w:val="24"/>
        </w:rPr>
        <w:t>олномоченным органом</w:t>
      </w:r>
      <w:r w:rsidR="00BD34EE"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5B64AC">
        <w:rPr>
          <w:rFonts w:ascii="Times New Roman" w:eastAsia="Times New Roman" w:hAnsi="Times New Roman" w:cs="Times New Roman"/>
          <w:sz w:val="24"/>
          <w:szCs w:val="24"/>
        </w:rPr>
        <w:t>dpi</w:t>
      </w:r>
      <w:proofErr w:type="spellEnd"/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(масштаб 1:1) и всех аутентичных признаков подлинности (графической подписи лица, печати, углового штампа бланка), с использованием следующих режимов: </w:t>
      </w:r>
    </w:p>
    <w:p w:rsidR="00016689" w:rsidRPr="005B64AC" w:rsidRDefault="00091E02" w:rsidP="005B64AC">
      <w:pPr>
        <w:spacing w:after="0" w:line="360" w:lineRule="auto"/>
        <w:ind w:left="-15" w:right="52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"черно-белый" (при отсутствии в документе графических изображений и (или) цветного текста); </w:t>
      </w:r>
    </w:p>
    <w:p w:rsidR="00016689" w:rsidRPr="005B64AC" w:rsidRDefault="00091E02" w:rsidP="005B64AC">
      <w:pPr>
        <w:spacing w:after="0" w:line="360" w:lineRule="auto"/>
        <w:ind w:left="-15" w:right="52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"оттенки серого" (при наличии в документе графических изображений, отличных от цветного графического изображения); </w:t>
      </w:r>
    </w:p>
    <w:p w:rsidR="00016689" w:rsidRPr="005B64AC" w:rsidRDefault="00091E02" w:rsidP="005B64AC">
      <w:pPr>
        <w:spacing w:after="0" w:line="360" w:lineRule="auto"/>
        <w:ind w:left="-15" w:right="53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"цветной" или "режим полной цветопередачи" (при наличии в документе цветных графических изображений либо цветного текста). </w:t>
      </w:r>
    </w:p>
    <w:p w:rsidR="00016689" w:rsidRPr="005B64AC" w:rsidRDefault="00091E02" w:rsidP="005B64AC">
      <w:pPr>
        <w:spacing w:after="0" w:line="360" w:lineRule="auto"/>
        <w:ind w:left="-15" w:right="53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Количество файлов должно соответствовать количеству документов, каждый из которых содержит текстовую и (или) графическую информацию. </w:t>
      </w:r>
    </w:p>
    <w:p w:rsidR="00016689" w:rsidRPr="005B64AC" w:rsidRDefault="00091E02" w:rsidP="005B64AC">
      <w:pPr>
        <w:spacing w:after="0" w:line="360" w:lineRule="auto"/>
        <w:ind w:left="-15" w:right="53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2.7. Документы, прилагаемые заявителем к заявлению о выдаче разрешения на ввод объекта в эксплуатацию, представляемые в электронной форме, должны обеспечивать: </w:t>
      </w:r>
    </w:p>
    <w:p w:rsidR="00016689" w:rsidRPr="005B64AC" w:rsidRDefault="00091E02" w:rsidP="005B64AC">
      <w:pPr>
        <w:spacing w:after="0" w:line="360" w:lineRule="auto"/>
        <w:ind w:left="-15" w:right="53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возможность идентифицировать документ и количество листов в документе; возможность поиска по текстовому содержанию документа и возможность копирования текста (за исключением случаев, когда текст является частью графического изображения); содержать оглавление, соответствующее их смыслу и содержанию (для документов, содержащих структурированные по частям, главам, разделам (подразделам) данные) и закладки, обеспечивающие переходы по оглавлению и (или) к содержащимся в тексте рисункам и таблицам. </w:t>
      </w:r>
    </w:p>
    <w:p w:rsidR="00016689" w:rsidRPr="005B64AC" w:rsidRDefault="00091E02" w:rsidP="005B64AC">
      <w:pPr>
        <w:spacing w:after="0" w:line="360" w:lineRule="auto"/>
        <w:ind w:left="-15" w:right="53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Документы, подлежащие представлению в форматах </w:t>
      </w:r>
      <w:proofErr w:type="spellStart"/>
      <w:r w:rsidRPr="005B64AC">
        <w:rPr>
          <w:rFonts w:ascii="Times New Roman" w:eastAsia="Times New Roman" w:hAnsi="Times New Roman" w:cs="Times New Roman"/>
          <w:sz w:val="24"/>
          <w:szCs w:val="24"/>
        </w:rPr>
        <w:t>xls</w:t>
      </w:r>
      <w:proofErr w:type="spellEnd"/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5B64AC">
        <w:rPr>
          <w:rFonts w:ascii="Times New Roman" w:eastAsia="Times New Roman" w:hAnsi="Times New Roman" w:cs="Times New Roman"/>
          <w:sz w:val="24"/>
          <w:szCs w:val="24"/>
        </w:rPr>
        <w:t>xlsx</w:t>
      </w:r>
      <w:proofErr w:type="spellEnd"/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или </w:t>
      </w:r>
      <w:proofErr w:type="spellStart"/>
      <w:r w:rsidRPr="005B64AC">
        <w:rPr>
          <w:rFonts w:ascii="Times New Roman" w:eastAsia="Times New Roman" w:hAnsi="Times New Roman" w:cs="Times New Roman"/>
          <w:sz w:val="24"/>
          <w:szCs w:val="24"/>
        </w:rPr>
        <w:t>ods</w:t>
      </w:r>
      <w:proofErr w:type="spellEnd"/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, формируются в виде отдельного документа, представляемого в электронной форме. </w:t>
      </w:r>
    </w:p>
    <w:p w:rsidR="00016689" w:rsidRPr="005B64AC" w:rsidRDefault="00091E02" w:rsidP="005B64AC">
      <w:pPr>
        <w:spacing w:after="0" w:line="360" w:lineRule="auto"/>
        <w:ind w:left="-15" w:right="53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2.8. Исчерпывающий перечень документов, необходимых для предоставления услуги, подлежащих представлению заявителем самостоятельно: </w:t>
      </w:r>
    </w:p>
    <w:p w:rsidR="00016689" w:rsidRPr="005B64AC" w:rsidRDefault="00091E02" w:rsidP="005B64AC">
      <w:pPr>
        <w:spacing w:after="0" w:line="360" w:lineRule="auto"/>
        <w:ind w:left="-15" w:right="53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а) заявление о выдаче разрешения на ввод объекта в эксплуатацию. В случае представления заявления о выдаче разрешения на ввод объекта в эксплуатацию в электронной форме посредством Единого портала, регионального портала в соответствии с подпунктом "а" пункта 2.4 настоящего Административного регламента указанное заявление заполняется путем внесения соответствующих сведений в интерактивную форму на Едином портале, региональном портале; </w:t>
      </w:r>
    </w:p>
    <w:p w:rsidR="00016689" w:rsidRPr="005B64AC" w:rsidRDefault="00091E02" w:rsidP="005B64AC">
      <w:pPr>
        <w:spacing w:after="0" w:line="360" w:lineRule="auto"/>
        <w:ind w:left="-15" w:right="53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б) документ, удостоверяющий личность заявителя или представителя заявителя, в случае представления заявления о выдаче разрешения на ввод объекта в эксплуатацию и прилагаемых к нему документов посредством личного обращения в </w:t>
      </w:r>
      <w:r w:rsidR="00ED314B" w:rsidRPr="005B64AC">
        <w:rPr>
          <w:rFonts w:ascii="Times New Roman" w:eastAsia="Times New Roman" w:hAnsi="Times New Roman" w:cs="Times New Roman"/>
          <w:sz w:val="24"/>
          <w:szCs w:val="24"/>
        </w:rPr>
        <w:t>Уп</w:t>
      </w:r>
      <w:r w:rsidR="001A28FD">
        <w:rPr>
          <w:rFonts w:ascii="Times New Roman" w:eastAsia="Times New Roman" w:hAnsi="Times New Roman" w:cs="Times New Roman"/>
          <w:sz w:val="24"/>
          <w:szCs w:val="24"/>
        </w:rPr>
        <w:t>олномоченный орган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>, в том числе ч</w:t>
      </w:r>
      <w:r w:rsidR="00ED314B" w:rsidRPr="005B64AC">
        <w:rPr>
          <w:rFonts w:ascii="Times New Roman" w:eastAsia="Times New Roman" w:hAnsi="Times New Roman" w:cs="Times New Roman"/>
          <w:sz w:val="24"/>
          <w:szCs w:val="24"/>
        </w:rPr>
        <w:t>ерез многофункциональный центр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. 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взаимодействия; </w:t>
      </w:r>
    </w:p>
    <w:p w:rsidR="00016689" w:rsidRPr="005B64AC" w:rsidRDefault="00091E02" w:rsidP="005B64AC">
      <w:pPr>
        <w:spacing w:after="0" w:line="360" w:lineRule="auto"/>
        <w:ind w:left="-15" w:right="53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в) 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 В случае представления документов в электронной форме посредством Единого портала, регионального портала в соответствии с подпунктом "а" пункта 2.4 настоящего Административного регламента указанный документ, выданный заявителем, являющимся юридическим лицом,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лица, а документ, выданный заявителем, являющимся физическим лицом, - усиленной квалифицированной электронной подписью нотариуса; </w:t>
      </w:r>
    </w:p>
    <w:p w:rsidR="00016689" w:rsidRPr="005B64AC" w:rsidRDefault="00091E02" w:rsidP="005B64AC">
      <w:pPr>
        <w:spacing w:after="0" w:line="360" w:lineRule="auto"/>
        <w:ind w:left="-15" w:right="53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г) документ, подтверждающий заключение договора обязательного страхования гражданской ответственности владельца опасного объекта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объекте; </w:t>
      </w:r>
    </w:p>
    <w:p w:rsidR="00016689" w:rsidRPr="005B64AC" w:rsidRDefault="00091E02" w:rsidP="005B64AC">
      <w:pPr>
        <w:spacing w:after="0" w:line="360" w:lineRule="auto"/>
        <w:ind w:left="-15" w:right="53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д) технический план объекта капитального строительства, подготовленный в соответствии с Федеральным законом "О государственной регистрации недвижимости". </w:t>
      </w:r>
    </w:p>
    <w:p w:rsidR="00016689" w:rsidRPr="005B64AC" w:rsidRDefault="00091E02" w:rsidP="005B64AC">
      <w:pPr>
        <w:spacing w:after="0" w:line="360" w:lineRule="auto"/>
        <w:ind w:left="717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016689" w:rsidRPr="001A28FD" w:rsidRDefault="00091E02" w:rsidP="005B64A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28FD">
        <w:rPr>
          <w:rFonts w:ascii="Times New Roman" w:eastAsia="Times New Roman" w:hAnsi="Times New Roman" w:cs="Times New Roman"/>
          <w:sz w:val="24"/>
          <w:szCs w:val="24"/>
        </w:rPr>
        <w:t>Исчерпывающий перечень документов и сведений, необходимых в соответствии с нормативными правовыми актами для предоставления муниципальной услуги, которые находятся в</w:t>
      </w:r>
      <w:r w:rsidR="005B64AC" w:rsidRPr="001A28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A28FD">
        <w:rPr>
          <w:rFonts w:ascii="Times New Roman" w:eastAsia="Times New Roman" w:hAnsi="Times New Roman" w:cs="Times New Roman"/>
          <w:sz w:val="24"/>
          <w:szCs w:val="24"/>
        </w:rPr>
        <w:t>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</w:t>
      </w:r>
    </w:p>
    <w:p w:rsidR="00016689" w:rsidRPr="001A28FD" w:rsidRDefault="00016689" w:rsidP="005B64AC">
      <w:pPr>
        <w:spacing w:after="0" w:line="360" w:lineRule="auto"/>
        <w:ind w:left="708"/>
        <w:jc w:val="center"/>
        <w:rPr>
          <w:rFonts w:ascii="Times New Roman" w:hAnsi="Times New Roman" w:cs="Times New Roman"/>
          <w:sz w:val="24"/>
          <w:szCs w:val="24"/>
        </w:rPr>
      </w:pPr>
    </w:p>
    <w:p w:rsidR="00016689" w:rsidRPr="005B64AC" w:rsidRDefault="00091E02" w:rsidP="005B64AC">
      <w:pPr>
        <w:spacing w:after="0" w:line="360" w:lineRule="auto"/>
        <w:ind w:left="-15" w:right="53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2.9. Исчерпывающий перечень необходимых для предоставления услуги документов (их копий или сведений, содержащиеся в них), которые запрашиваются </w:t>
      </w:r>
      <w:r w:rsidR="00DA7BD9" w:rsidRPr="005B64AC">
        <w:rPr>
          <w:rFonts w:ascii="Times New Roman" w:eastAsia="Times New Roman" w:hAnsi="Times New Roman" w:cs="Times New Roman"/>
          <w:sz w:val="24"/>
          <w:szCs w:val="24"/>
        </w:rPr>
        <w:t>Уп</w:t>
      </w:r>
      <w:r w:rsidR="001A28FD">
        <w:rPr>
          <w:rFonts w:ascii="Times New Roman" w:eastAsia="Times New Roman" w:hAnsi="Times New Roman" w:cs="Times New Roman"/>
          <w:sz w:val="24"/>
          <w:szCs w:val="24"/>
        </w:rPr>
        <w:t>олномоченным органом</w:t>
      </w:r>
      <w:r w:rsidR="00DA7BD9"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в порядке межведомственного информационного взаимодействия (в том числе с использованием единой системы межведомственного электронного взаимодействия и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подключаемых к ней региональных систем межведомственного электронного взаимодействия),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документы, и которые заявитель вправе представить по собственной инициативе: </w:t>
      </w:r>
    </w:p>
    <w:p w:rsidR="00016689" w:rsidRPr="005B64AC" w:rsidRDefault="00091E02" w:rsidP="005B64AC">
      <w:pPr>
        <w:spacing w:after="0" w:line="360" w:lineRule="auto"/>
        <w:ind w:left="-15" w:right="53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а) правоустанавливающие документы на земельный участок, в том числе соглашение об установлении сервитута, решение об установлении публичного сервитута; </w:t>
      </w:r>
    </w:p>
    <w:p w:rsidR="00016689" w:rsidRPr="005B64AC" w:rsidRDefault="00091E02" w:rsidP="005B64AC">
      <w:pPr>
        <w:spacing w:after="0" w:line="360" w:lineRule="auto"/>
        <w:ind w:left="-15" w:right="53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б) градостроительный план земельного участка, представленный для получения разрешения на строительство, или в случае строительства, реконструкции линейного объекта проект планировки территории и проект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проект планировки территории в случае выдачи разрешения на ввод в эксплуатацию линейного объекта, для размещения которого не требуется образование земельного участка; </w:t>
      </w:r>
    </w:p>
    <w:p w:rsidR="005B64AC" w:rsidRDefault="00091E02" w:rsidP="005B64AC">
      <w:pPr>
        <w:spacing w:after="0" w:line="360" w:lineRule="auto"/>
        <w:ind w:left="708" w:right="53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в) разрешение на строительство; </w:t>
      </w:r>
    </w:p>
    <w:p w:rsidR="00016689" w:rsidRPr="005B64AC" w:rsidRDefault="00091E02" w:rsidP="005B64AC">
      <w:pPr>
        <w:spacing w:after="0" w:line="360" w:lineRule="auto"/>
        <w:ind w:left="708" w:right="53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г) акт приемки объекта капитального строительства (в случае осуществления </w:t>
      </w:r>
    </w:p>
    <w:p w:rsidR="00016689" w:rsidRPr="005B64AC" w:rsidRDefault="00091E02" w:rsidP="005B64AC">
      <w:pPr>
        <w:spacing w:after="0" w:line="360" w:lineRule="auto"/>
        <w:ind w:left="-5" w:right="53" w:hanging="10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строительства, реконструкции на основании договора строительного подряда); </w:t>
      </w:r>
    </w:p>
    <w:p w:rsidR="005B64AC" w:rsidRDefault="00091E02" w:rsidP="005B64AC">
      <w:pPr>
        <w:spacing w:after="0" w:line="360" w:lineRule="auto"/>
        <w:ind w:left="-15" w:right="5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д) акт, подтверждающий соответствие параметров построенного, реконструированного объекта капитального строительства проектной документации  (в части соответствия проектной документации требованиям, указанным в пункте 1 части 5 статьи 49 Градостроительного кодекса Российской Федерации),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ресурсов, и подписанный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подряда, а также лицом, осуществляющим строительный контроль, в случае осуществления строительного контроля на основании договора); </w:t>
      </w:r>
    </w:p>
    <w:p w:rsidR="00016689" w:rsidRPr="005B64AC" w:rsidRDefault="00091E02" w:rsidP="005B64AC">
      <w:pPr>
        <w:spacing w:after="0" w:line="360" w:lineRule="auto"/>
        <w:ind w:left="-15" w:right="53" w:firstLine="582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е) акт о подключении (технологическом присоединении) построенного, </w:t>
      </w:r>
    </w:p>
    <w:p w:rsidR="005B64AC" w:rsidRDefault="00091E02" w:rsidP="005B64AC">
      <w:pPr>
        <w:spacing w:after="0" w:line="360" w:lineRule="auto"/>
        <w:ind w:left="-5" w:right="53" w:hanging="10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реконструированного объекта капитального строительства к сетям </w:t>
      </w:r>
      <w:r w:rsidR="00DA7BD9" w:rsidRPr="005B64AC">
        <w:rPr>
          <w:rFonts w:ascii="Times New Roman" w:eastAsia="Times New Roman" w:hAnsi="Times New Roman" w:cs="Times New Roman"/>
          <w:sz w:val="24"/>
          <w:szCs w:val="24"/>
        </w:rPr>
        <w:t>инженерно-технического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обеспечения (в случае, если такое подключение (технологическое присоединение) этого объекта предусмотрено проектной документацией); </w:t>
      </w:r>
    </w:p>
    <w:p w:rsidR="00016689" w:rsidRPr="005B64AC" w:rsidRDefault="00091E02" w:rsidP="008537D0">
      <w:pPr>
        <w:spacing w:after="0" w:line="360" w:lineRule="auto"/>
        <w:ind w:left="-5" w:right="53" w:firstLine="57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ж) схема, отображающая расположение построенного, реконструированного </w:t>
      </w:r>
      <w:r w:rsidR="008537D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объекта капитального строительства, расположение сетей </w:t>
      </w:r>
      <w:proofErr w:type="spellStart"/>
      <w:r w:rsidRPr="005B64AC">
        <w:rPr>
          <w:rFonts w:ascii="Times New Roman" w:eastAsia="Times New Roman" w:hAnsi="Times New Roman" w:cs="Times New Roman"/>
          <w:sz w:val="24"/>
          <w:szCs w:val="24"/>
        </w:rPr>
        <w:t>инженернотехнического</w:t>
      </w:r>
      <w:proofErr w:type="spellEnd"/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подряда), за исключением случаев строительства, реконструкции линейного объекта; </w:t>
      </w:r>
      <w:proofErr w:type="gramEnd"/>
    </w:p>
    <w:p w:rsidR="00016689" w:rsidRPr="005B64AC" w:rsidRDefault="00091E02" w:rsidP="00440774">
      <w:pPr>
        <w:spacing w:after="0" w:line="360" w:lineRule="auto"/>
        <w:ind w:left="-15" w:right="53"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B64AC">
        <w:rPr>
          <w:rFonts w:ascii="Times New Roman" w:eastAsia="Times New Roman" w:hAnsi="Times New Roman" w:cs="Times New Roman"/>
          <w:sz w:val="24"/>
          <w:szCs w:val="24"/>
        </w:rPr>
        <w:t>з) заключение органа государственного строительного надзора (в случае,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Федерации) о соответствии построенного, реконструированного объекта капитального строительства указанным в пункте 1 части 5 статьи 49 Градостроительного кодекса Российской Федерации требованиям проектной документации (в том числе с учетом изменений, внесенных в рабочую документацию и являющихся в</w:t>
      </w:r>
      <w:proofErr w:type="gramEnd"/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5B64AC">
        <w:rPr>
          <w:rFonts w:ascii="Times New Roman" w:eastAsia="Times New Roman" w:hAnsi="Times New Roman" w:cs="Times New Roman"/>
          <w:sz w:val="24"/>
          <w:szCs w:val="24"/>
        </w:rPr>
        <w:t>соответствии с частью 1</w:t>
      </w:r>
      <w:r w:rsidRPr="005B64A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3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статьи 52 Градостроительного кодекса Российской Федерации частью такой проектной документации), заключение уполномоченного на осуществление федерального государственного экологического надзора федерального органа исполнительной власти, выдаваемое в случаях, предусмотренных частью 5 статьи 54 Градостроительного кодекса Российской Федерации; </w:t>
      </w:r>
      <w:proofErr w:type="gramEnd"/>
    </w:p>
    <w:p w:rsidR="00DA7BD9" w:rsidRPr="005B64AC" w:rsidRDefault="00091E02" w:rsidP="005B64AC">
      <w:pPr>
        <w:spacing w:after="0" w:line="360" w:lineRule="auto"/>
        <w:ind w:left="-15" w:right="5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и) сведения из Единого государственного реестра юридических лиц (при обращении застройщика, являющегося юридическим лицом) или из Единого государственного реестра индивидуальных предпринимателей (при обращении застройщика, являющегося индивидуальным предпринимателем); </w:t>
      </w:r>
    </w:p>
    <w:p w:rsidR="00016689" w:rsidRPr="005B64AC" w:rsidRDefault="00091E02" w:rsidP="00440774">
      <w:pPr>
        <w:spacing w:after="0" w:line="360" w:lineRule="auto"/>
        <w:ind w:left="-15" w:right="5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к) акт приемки выполненных работ по сохранению объекта культурного наследия, утвержденный соответствующим органом охраны объектов культурного наследия, определенным Федеральным законом "Об объектах культурного наследия (памятниках истории и культуры) народов Российской Федерации", при проведении реставрации, консервации, ремонта этого объекта и его приспособления для современного использования. </w:t>
      </w:r>
    </w:p>
    <w:p w:rsidR="00016689" w:rsidRPr="005B64AC" w:rsidRDefault="00091E02" w:rsidP="005B64AC">
      <w:pPr>
        <w:spacing w:after="0" w:line="360" w:lineRule="auto"/>
        <w:ind w:left="-15" w:right="49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2.10. Документы, указанные в подпунктах "а", "г" - "ж" пункта 2.9 настоящего Административного регламента, направляются заявителем самостоятельно, если указанные документы (их копии или сведения, содержащиеся в них) отсутствуют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организаций. </w:t>
      </w:r>
    </w:p>
    <w:p w:rsidR="00016689" w:rsidRPr="005B64AC" w:rsidRDefault="00091E02" w:rsidP="005B64AC">
      <w:pPr>
        <w:spacing w:after="0" w:line="360" w:lineRule="auto"/>
        <w:ind w:left="-15" w:right="49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2.11. В случае представления заявления о выдаче разрешения на ввод объекта в эксплуатацию в отношении этапа строительства, реконструкции объекта капитального строительства, документы, указанные в подпунктах "г"-"д" пункта 2.8 и подпунктах "г"-"з" пункта 2.9 настоящего Административного регламента, оформляются в части, относящейся к соответствующему этапу строительства, реконструкции объекта капитального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строительства. В указанном случае в заявлении о выдаче разрешения на ввод объекта в эксплуатацию в отношении этапа строительства, реконструкции объекта капитального строительства указываются сведения о ранее выданных разрешениях на ввод объекта в эксплуатацию в отношении этапа строительства, реконструкции объекта капитального строительства (при наличии). </w:t>
      </w:r>
    </w:p>
    <w:p w:rsidR="00016689" w:rsidRPr="005B64AC" w:rsidRDefault="00091E02" w:rsidP="005B64AC">
      <w:pPr>
        <w:spacing w:after="0" w:line="360" w:lineRule="auto"/>
        <w:ind w:left="-15" w:right="49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2.12. Непредставление (несвоевременное представление) государственными органами власти, органами местного самоуправления, организациями находящихся в их распоряжении документов и информации не может являться основанием для отказа в выдаче разрешения на ввод объекта в эксплуатацию. </w:t>
      </w:r>
    </w:p>
    <w:p w:rsidR="00016689" w:rsidRPr="005B64AC" w:rsidRDefault="00091E02" w:rsidP="005B64AC">
      <w:pPr>
        <w:spacing w:after="0"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6689" w:rsidRPr="001A28FD" w:rsidRDefault="00091E02" w:rsidP="005B64A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28FD">
        <w:rPr>
          <w:rFonts w:ascii="Times New Roman" w:eastAsia="Times New Roman" w:hAnsi="Times New Roman" w:cs="Times New Roman"/>
          <w:sz w:val="24"/>
          <w:szCs w:val="24"/>
        </w:rPr>
        <w:t>Срок и порядок регистрации запроса заявителя о предоставлении муниципальной услуги, в том числе в электронной форме</w:t>
      </w:r>
    </w:p>
    <w:p w:rsidR="00016689" w:rsidRPr="001A28FD" w:rsidRDefault="00016689" w:rsidP="005B64AC">
      <w:pPr>
        <w:spacing w:after="0" w:line="360" w:lineRule="auto"/>
        <w:ind w:left="708"/>
        <w:jc w:val="center"/>
        <w:rPr>
          <w:rFonts w:ascii="Times New Roman" w:hAnsi="Times New Roman" w:cs="Times New Roman"/>
          <w:sz w:val="24"/>
          <w:szCs w:val="24"/>
        </w:rPr>
      </w:pPr>
    </w:p>
    <w:p w:rsidR="00016689" w:rsidRPr="005B64AC" w:rsidRDefault="00091E02" w:rsidP="005B64AC">
      <w:pPr>
        <w:spacing w:after="0" w:line="360" w:lineRule="auto"/>
        <w:ind w:left="-15" w:right="49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2.13. Регистрация заявления о выдаче разрешения на ввод объекта в эксплуатацию, представленного заявителем указанными в пункте 2.4 настоящего Административного регламента способами </w:t>
      </w:r>
      <w:r w:rsidR="001A28FD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DA7BD9" w:rsidRPr="005B64AC">
        <w:rPr>
          <w:rFonts w:ascii="Times New Roman" w:eastAsia="Times New Roman" w:hAnsi="Times New Roman" w:cs="Times New Roman"/>
          <w:sz w:val="24"/>
          <w:szCs w:val="24"/>
        </w:rPr>
        <w:t>Уп</w:t>
      </w:r>
      <w:r w:rsidR="001A28FD">
        <w:rPr>
          <w:rFonts w:ascii="Times New Roman" w:eastAsia="Times New Roman" w:hAnsi="Times New Roman" w:cs="Times New Roman"/>
          <w:sz w:val="24"/>
          <w:szCs w:val="24"/>
        </w:rPr>
        <w:t>олномоченный орган</w:t>
      </w:r>
      <w:r w:rsidR="00DA7BD9"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осуществляется не позднее одного рабочего дня, следующего за днем его поступления. </w:t>
      </w:r>
    </w:p>
    <w:p w:rsidR="00016689" w:rsidRPr="005B64AC" w:rsidRDefault="00091E02" w:rsidP="005B64AC">
      <w:pPr>
        <w:spacing w:after="0" w:line="360" w:lineRule="auto"/>
        <w:ind w:left="-15" w:right="49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В случае представления заявления о выдаче разрешения на ввод объекта в эксплуатацию посредством Единого портала, регионального портала или единой информационной системы жилищного строительства вне рабочего времени </w:t>
      </w:r>
      <w:r w:rsidR="00DA7BD9" w:rsidRPr="005B64AC">
        <w:rPr>
          <w:rFonts w:ascii="Times New Roman" w:eastAsia="Times New Roman" w:hAnsi="Times New Roman" w:cs="Times New Roman"/>
          <w:sz w:val="24"/>
          <w:szCs w:val="24"/>
        </w:rPr>
        <w:t>Уп</w:t>
      </w:r>
      <w:r w:rsidR="009E1913">
        <w:rPr>
          <w:rFonts w:ascii="Times New Roman" w:eastAsia="Times New Roman" w:hAnsi="Times New Roman" w:cs="Times New Roman"/>
          <w:sz w:val="24"/>
          <w:szCs w:val="24"/>
        </w:rPr>
        <w:t>олномоченного органа</w:t>
      </w:r>
      <w:r w:rsidR="00DA7BD9"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либо в выходной, нерабочий праздничный день днем поступления заявления о выдаче разрешения на ввод объекта в эксплуатацию считается первый рабочий день, следующий за днем представления заявителем указанного заявления. </w:t>
      </w:r>
    </w:p>
    <w:p w:rsidR="00016689" w:rsidRPr="005B64AC" w:rsidRDefault="00091E02" w:rsidP="005B64AC">
      <w:pPr>
        <w:spacing w:after="0" w:line="360" w:lineRule="auto"/>
        <w:ind w:left="717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016689" w:rsidRPr="009E1913" w:rsidRDefault="00091E02" w:rsidP="005B64A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E1913">
        <w:rPr>
          <w:rFonts w:ascii="Times New Roman" w:eastAsia="Times New Roman" w:hAnsi="Times New Roman" w:cs="Times New Roman"/>
          <w:sz w:val="24"/>
          <w:szCs w:val="24"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</w:t>
      </w:r>
      <w:r w:rsidR="005B64AC" w:rsidRPr="009E191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E1913">
        <w:rPr>
          <w:rFonts w:ascii="Times New Roman" w:eastAsia="Times New Roman" w:hAnsi="Times New Roman" w:cs="Times New Roman"/>
          <w:sz w:val="24"/>
          <w:szCs w:val="24"/>
        </w:rPr>
        <w:t>приостановления предоставления муниципальной услуги, срок выдачи (направления) документов, являющихся результатом предоставления муниципальной услуги</w:t>
      </w:r>
    </w:p>
    <w:p w:rsidR="00016689" w:rsidRPr="005B64AC" w:rsidRDefault="00091E02" w:rsidP="005B64AC">
      <w:pPr>
        <w:spacing w:after="0"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6689" w:rsidRPr="005B64AC" w:rsidRDefault="00091E02" w:rsidP="005B64AC">
      <w:pPr>
        <w:spacing w:after="0" w:line="360" w:lineRule="auto"/>
        <w:ind w:left="-15" w:right="52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2.14. Срок предоставления услуги составляет не более пяти рабочих дней со дня поступления заявления о выдаче разрешения на ввод объекта в эксплуатацию в </w:t>
      </w:r>
      <w:r w:rsidR="00AB5E69" w:rsidRPr="005B64AC">
        <w:rPr>
          <w:rFonts w:ascii="Times New Roman" w:eastAsia="Times New Roman" w:hAnsi="Times New Roman" w:cs="Times New Roman"/>
          <w:sz w:val="24"/>
          <w:szCs w:val="24"/>
        </w:rPr>
        <w:t>Уп</w:t>
      </w:r>
      <w:r w:rsidR="009E1913">
        <w:rPr>
          <w:rFonts w:ascii="Times New Roman" w:eastAsia="Times New Roman" w:hAnsi="Times New Roman" w:cs="Times New Roman"/>
          <w:sz w:val="24"/>
          <w:szCs w:val="24"/>
        </w:rPr>
        <w:t>олномоченный орган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016689" w:rsidRPr="005B64AC" w:rsidRDefault="00091E02" w:rsidP="005B64AC">
      <w:pPr>
        <w:spacing w:after="0" w:line="360" w:lineRule="auto"/>
        <w:ind w:left="-15" w:right="52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Заявление о выдаче разрешения на ввод объекта в эксплуатацию считается поступившим в </w:t>
      </w:r>
      <w:r w:rsidR="00AB5E69" w:rsidRPr="005B64AC">
        <w:rPr>
          <w:rFonts w:ascii="Times New Roman" w:eastAsia="Times New Roman" w:hAnsi="Times New Roman" w:cs="Times New Roman"/>
          <w:sz w:val="24"/>
          <w:szCs w:val="24"/>
        </w:rPr>
        <w:t>Уп</w:t>
      </w:r>
      <w:r w:rsidR="009E1913">
        <w:rPr>
          <w:rFonts w:ascii="Times New Roman" w:eastAsia="Times New Roman" w:hAnsi="Times New Roman" w:cs="Times New Roman"/>
          <w:sz w:val="24"/>
          <w:szCs w:val="24"/>
        </w:rPr>
        <w:t>олномоченный орган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со дня его регистрации. </w:t>
      </w:r>
    </w:p>
    <w:p w:rsidR="00016689" w:rsidRPr="005B64AC" w:rsidRDefault="00016689" w:rsidP="005B64A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16689" w:rsidRPr="009E1913" w:rsidRDefault="00091E02" w:rsidP="005B64A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E1913">
        <w:rPr>
          <w:rFonts w:ascii="Times New Roman" w:eastAsia="Times New Roman" w:hAnsi="Times New Roman" w:cs="Times New Roman"/>
          <w:sz w:val="24"/>
          <w:szCs w:val="24"/>
        </w:rPr>
        <w:lastRenderedPageBreak/>
        <w:t>Исчерпывающий перечень оснований для приостановления или отказа в предоставлении муниципальной услуги</w:t>
      </w:r>
    </w:p>
    <w:p w:rsidR="00016689" w:rsidRPr="005B64AC" w:rsidRDefault="00016689" w:rsidP="005B64AC">
      <w:pPr>
        <w:spacing w:after="0" w:line="360" w:lineRule="auto"/>
        <w:ind w:left="708"/>
        <w:jc w:val="center"/>
        <w:rPr>
          <w:rFonts w:ascii="Times New Roman" w:hAnsi="Times New Roman" w:cs="Times New Roman"/>
          <w:sz w:val="24"/>
          <w:szCs w:val="24"/>
        </w:rPr>
      </w:pPr>
    </w:p>
    <w:p w:rsidR="00016689" w:rsidRPr="005B64AC" w:rsidRDefault="00091E02" w:rsidP="005B64AC">
      <w:pPr>
        <w:spacing w:after="0" w:line="360" w:lineRule="auto"/>
        <w:ind w:left="-15" w:right="52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2.15. Оснований для приостановления предоставления услуги или отказа в предоставлении услуги не предусмотрено законодательством Российской Федерации. </w:t>
      </w:r>
    </w:p>
    <w:p w:rsidR="00016689" w:rsidRPr="005B64AC" w:rsidRDefault="00091E02" w:rsidP="005B64AC">
      <w:pPr>
        <w:spacing w:after="0" w:line="360" w:lineRule="auto"/>
        <w:ind w:left="-15" w:right="52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hAnsi="Times New Roman" w:cs="Times New Roman"/>
          <w:sz w:val="24"/>
          <w:szCs w:val="24"/>
        </w:rPr>
        <w:t xml:space="preserve">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Основания для отказа в выдаче разрешения на ввод объекта в эксплуатацию предусмотрены пунктом 2.22 настоящего Административного регламента. </w:t>
      </w:r>
    </w:p>
    <w:p w:rsidR="00016689" w:rsidRPr="005B64AC" w:rsidRDefault="00091E02" w:rsidP="005B64AC">
      <w:pPr>
        <w:spacing w:after="0" w:line="36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016689" w:rsidRPr="009E1913" w:rsidRDefault="00091E02" w:rsidP="005B64AC">
      <w:pPr>
        <w:spacing w:after="0" w:line="360" w:lineRule="auto"/>
        <w:ind w:firstLine="15"/>
        <w:jc w:val="center"/>
        <w:rPr>
          <w:rFonts w:ascii="Times New Roman" w:hAnsi="Times New Roman" w:cs="Times New Roman"/>
          <w:sz w:val="24"/>
          <w:szCs w:val="24"/>
        </w:rPr>
      </w:pPr>
      <w:r w:rsidRPr="009E1913">
        <w:rPr>
          <w:rFonts w:ascii="Times New Roman" w:eastAsia="Times New Roman" w:hAnsi="Times New Roman" w:cs="Times New Roman"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016689" w:rsidRPr="005B64AC" w:rsidRDefault="00091E02" w:rsidP="005B64AC">
      <w:pPr>
        <w:spacing w:after="0" w:line="36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6689" w:rsidRPr="005B64AC" w:rsidRDefault="00091E02" w:rsidP="005B64AC">
      <w:pPr>
        <w:spacing w:after="0" w:line="360" w:lineRule="auto"/>
        <w:ind w:left="-15" w:right="52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2.16. Исчерпывающий перечень оснований для отказа в приеме документов, указанных в пункте 2.8 настоящего Административного регламента, в том числе представленных в электронной форме: </w:t>
      </w:r>
    </w:p>
    <w:p w:rsidR="00016689" w:rsidRPr="005B64AC" w:rsidRDefault="00091E02" w:rsidP="005B64AC">
      <w:pPr>
        <w:spacing w:after="0" w:line="360" w:lineRule="auto"/>
        <w:ind w:left="-15" w:right="52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а) заявление о выдаче разрешения на ввод объекта в эксплуатацию представлено в орган государственной власти, орган местного самоуправления или организацию, в полномочия которых не входит предоставление услуги; </w:t>
      </w:r>
    </w:p>
    <w:p w:rsidR="00016689" w:rsidRPr="005B64AC" w:rsidRDefault="00091E02" w:rsidP="005B64AC">
      <w:pPr>
        <w:spacing w:after="0" w:line="360" w:lineRule="auto"/>
        <w:ind w:left="709" w:right="52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б) неполное заполнение полей в форме заявления, в том числе в </w:t>
      </w:r>
    </w:p>
    <w:p w:rsidR="00016689" w:rsidRPr="005B64AC" w:rsidRDefault="00091E02" w:rsidP="005B64AC">
      <w:pPr>
        <w:spacing w:after="0" w:line="360" w:lineRule="auto"/>
        <w:ind w:left="-15" w:right="52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интерактивной форме заявления на Едином портале, региональном портале; </w:t>
      </w:r>
    </w:p>
    <w:p w:rsidR="00016689" w:rsidRPr="005B64AC" w:rsidRDefault="00091E02" w:rsidP="005B64AC">
      <w:pPr>
        <w:spacing w:after="0" w:line="360" w:lineRule="auto"/>
        <w:ind w:left="709" w:right="52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в) непредставление документов, предусмотренных подпунктами "а" - "в" </w:t>
      </w:r>
    </w:p>
    <w:p w:rsidR="00016689" w:rsidRPr="005B64AC" w:rsidRDefault="00091E02" w:rsidP="005B64AC">
      <w:pPr>
        <w:spacing w:after="0" w:line="360" w:lineRule="auto"/>
        <w:ind w:left="-15" w:right="52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пункта 2.8 настоящего Административного регламента; </w:t>
      </w:r>
    </w:p>
    <w:p w:rsidR="00016689" w:rsidRPr="005B64AC" w:rsidRDefault="00091E02" w:rsidP="005B64AC">
      <w:pPr>
        <w:spacing w:after="0" w:line="360" w:lineRule="auto"/>
        <w:ind w:left="-15" w:right="52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г) 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лицом); </w:t>
      </w:r>
    </w:p>
    <w:p w:rsidR="00016689" w:rsidRPr="005B64AC" w:rsidRDefault="00091E02" w:rsidP="005B64AC">
      <w:pPr>
        <w:spacing w:after="0" w:line="360" w:lineRule="auto"/>
        <w:ind w:left="708" w:right="51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д) представленные документы содержат подчистки и исправления текста; </w:t>
      </w:r>
    </w:p>
    <w:p w:rsidR="00016689" w:rsidRPr="005B64AC" w:rsidRDefault="00091E02" w:rsidP="005B64AC">
      <w:pPr>
        <w:spacing w:after="0" w:line="360" w:lineRule="auto"/>
        <w:ind w:left="-15" w:right="51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е)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 </w:t>
      </w:r>
    </w:p>
    <w:p w:rsidR="00016689" w:rsidRPr="005B64AC" w:rsidRDefault="00091E02" w:rsidP="005B64AC">
      <w:pPr>
        <w:spacing w:after="0" w:line="360" w:lineRule="auto"/>
        <w:ind w:left="-15" w:right="51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ж) заявление о выдаче разрешения на ввод объекта в эксплуатацию и документы, указанные в подпунктах "б" - "д" пункта 2.8 настоящего Административного регламента, представлены в электронной форме с нарушением требований, установленных пунктами 2.5 – 2.7 настоящего Административного регламента; </w:t>
      </w:r>
    </w:p>
    <w:p w:rsidR="00016689" w:rsidRPr="005B64AC" w:rsidRDefault="00091E02" w:rsidP="005B64AC">
      <w:pPr>
        <w:spacing w:after="0" w:line="360" w:lineRule="auto"/>
        <w:ind w:left="-15" w:right="51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>з) выявлено несоблюдение установленных статьей 11 Федерального закона "Об электронной подписи" условий признания квалифицированной электронной подписи действительной</w:t>
      </w:r>
      <w:r w:rsidRPr="005B64AC">
        <w:rPr>
          <w:rFonts w:ascii="Times New Roman" w:hAnsi="Times New Roman" w:cs="Times New Roman"/>
          <w:sz w:val="24"/>
          <w:szCs w:val="24"/>
        </w:rPr>
        <w:t xml:space="preserve">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в документах, представленных в электронной форме. </w:t>
      </w:r>
    </w:p>
    <w:p w:rsidR="00016689" w:rsidRPr="005B64AC" w:rsidRDefault="00091E02" w:rsidP="005B64AC">
      <w:pPr>
        <w:spacing w:after="0" w:line="360" w:lineRule="auto"/>
        <w:ind w:left="-15" w:right="51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2.17. Решение об отказе в приеме документов, указанных в пункте 2.8 настоящего Административного регламента, оформляется по форме согласно Приложению № 2 к настоящему Административному регламенту.  </w:t>
      </w:r>
    </w:p>
    <w:p w:rsidR="00016689" w:rsidRPr="005B64AC" w:rsidRDefault="00091E02" w:rsidP="005B64AC">
      <w:pPr>
        <w:spacing w:after="0" w:line="360" w:lineRule="auto"/>
        <w:ind w:left="-15" w:right="51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2.18. Решение об отказе в приеме документов, указанных в пункте 2.8 </w:t>
      </w:r>
    </w:p>
    <w:p w:rsidR="00016689" w:rsidRPr="005B64AC" w:rsidRDefault="00091E02" w:rsidP="005B64AC">
      <w:pPr>
        <w:spacing w:after="0" w:line="360" w:lineRule="auto"/>
        <w:ind w:left="-15" w:right="51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настоящего Административного регламента, направляется заявителю способом, определенным заявителем в заявлении о выдаче разрешения на ввод объекта в эксплуатацию, не позднее рабочего дня, следующего за днем получения такого заявления, либо выдается в день личного обращения за получением указанного решения в многофункциональный центр, выбранный при подаче заявления, или </w:t>
      </w:r>
      <w:r w:rsidR="00AB5E69" w:rsidRPr="005B64AC">
        <w:rPr>
          <w:rFonts w:ascii="Times New Roman" w:eastAsia="Times New Roman" w:hAnsi="Times New Roman" w:cs="Times New Roman"/>
          <w:sz w:val="24"/>
          <w:szCs w:val="24"/>
        </w:rPr>
        <w:t>Управление строительства и архитектуры Администрации Саткинского муниципального района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016689" w:rsidRPr="005B64AC" w:rsidRDefault="00091E02" w:rsidP="005B64AC">
      <w:pPr>
        <w:spacing w:after="0" w:line="360" w:lineRule="auto"/>
        <w:ind w:left="-15" w:right="51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2.19. Отказ в приеме документов, указанных в пункте 2.8 настоящего Административного регламента, не препятствует повторному обращению заявителя в </w:t>
      </w:r>
      <w:r w:rsidR="00AB5E69" w:rsidRPr="005B64AC">
        <w:rPr>
          <w:rFonts w:ascii="Times New Roman" w:eastAsia="Times New Roman" w:hAnsi="Times New Roman" w:cs="Times New Roman"/>
          <w:sz w:val="24"/>
          <w:szCs w:val="24"/>
        </w:rPr>
        <w:t xml:space="preserve">Управлением строительства и архитектуры Администрации Саткинского муниципального района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за получением услуги. </w:t>
      </w:r>
    </w:p>
    <w:p w:rsidR="00016689" w:rsidRPr="005B64AC" w:rsidRDefault="00091E02" w:rsidP="005B64AC">
      <w:pPr>
        <w:spacing w:after="0" w:line="360" w:lineRule="auto"/>
        <w:ind w:left="717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016689" w:rsidRPr="001D470C" w:rsidRDefault="00091E02" w:rsidP="001D470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470C">
        <w:rPr>
          <w:rFonts w:ascii="Times New Roman" w:eastAsia="Times New Roman" w:hAnsi="Times New Roman" w:cs="Times New Roman"/>
          <w:sz w:val="24"/>
          <w:szCs w:val="24"/>
        </w:rPr>
        <w:t>Описание результата предоставления муниципальной услуги</w:t>
      </w:r>
    </w:p>
    <w:p w:rsidR="00016689" w:rsidRPr="005B64AC" w:rsidRDefault="00091E02" w:rsidP="005B64AC">
      <w:pPr>
        <w:spacing w:after="0"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6689" w:rsidRPr="005B64AC" w:rsidRDefault="00091E02" w:rsidP="005B64AC">
      <w:pPr>
        <w:spacing w:after="0" w:line="360" w:lineRule="auto"/>
        <w:ind w:left="708" w:right="51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2.20. Результатом предоставления услуги является: </w:t>
      </w:r>
    </w:p>
    <w:p w:rsidR="00016689" w:rsidRPr="005B64AC" w:rsidRDefault="00091E02" w:rsidP="005B64AC">
      <w:pPr>
        <w:spacing w:after="0" w:line="360" w:lineRule="auto"/>
        <w:ind w:left="709" w:right="51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а) разрешение на ввод объекта в эксплуатацию (в том числе на отдельные </w:t>
      </w:r>
    </w:p>
    <w:p w:rsidR="00016689" w:rsidRPr="005B64AC" w:rsidRDefault="00091E02" w:rsidP="005B64AC">
      <w:pPr>
        <w:spacing w:after="0" w:line="360" w:lineRule="auto"/>
        <w:ind w:left="-15" w:right="51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этапы строительства, реконструкции объекта капитального строительства); </w:t>
      </w:r>
    </w:p>
    <w:p w:rsidR="00016689" w:rsidRPr="005B64AC" w:rsidRDefault="00091E02" w:rsidP="005B64AC">
      <w:pPr>
        <w:spacing w:after="0" w:line="360" w:lineRule="auto"/>
        <w:ind w:left="709" w:right="51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б) решение об отказе в выдаче разрешения на ввод объекта в эксплуатацию </w:t>
      </w:r>
    </w:p>
    <w:p w:rsidR="00016689" w:rsidRPr="005B64AC" w:rsidRDefault="00091E02" w:rsidP="005B64AC">
      <w:pPr>
        <w:spacing w:after="0" w:line="360" w:lineRule="auto"/>
        <w:ind w:left="-15" w:right="51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при наличии оснований, указанных в пункте 2.22 настоящего Административного регламента. </w:t>
      </w:r>
    </w:p>
    <w:p w:rsidR="00016689" w:rsidRPr="005B64AC" w:rsidRDefault="00091E02" w:rsidP="005B64AC">
      <w:pPr>
        <w:spacing w:after="0" w:line="360" w:lineRule="auto"/>
        <w:ind w:left="-15" w:right="51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2.21. Форма разрешения на ввод объекта в эксплуатацию утверждается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строительства, архитектуры, градостроительства. </w:t>
      </w:r>
    </w:p>
    <w:p w:rsidR="00016689" w:rsidRPr="005B64AC" w:rsidRDefault="00091E02" w:rsidP="005B64AC">
      <w:pPr>
        <w:spacing w:after="0" w:line="360" w:lineRule="auto"/>
        <w:ind w:left="-15" w:right="51" w:firstLine="69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Решение об отказе в выдаче разрешения на ввод объекта в эксплуатацию оформляется в форме электронного документа либо документа на бумажном носителе по форме, приведенной в Приложении № 3 к настоящему Административному регламенту. </w:t>
      </w:r>
    </w:p>
    <w:p w:rsidR="005B64AC" w:rsidRDefault="00091E02" w:rsidP="005B64AC">
      <w:pPr>
        <w:spacing w:after="0" w:line="360" w:lineRule="auto"/>
        <w:ind w:left="-15" w:right="53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2.22. Исчерпывающий перечень оснований для отказа в выдаче разрешения на ввод объекта в эксплуатацию: </w:t>
      </w:r>
    </w:p>
    <w:p w:rsidR="00016689" w:rsidRPr="005B64AC" w:rsidRDefault="00091E02" w:rsidP="005B64AC">
      <w:pPr>
        <w:spacing w:after="0" w:line="360" w:lineRule="auto"/>
        <w:ind w:left="-15" w:right="53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а) отсутствие документов, предусмотренных подпунктами "г"-"д" пункта 2.8, </w:t>
      </w:r>
    </w:p>
    <w:p w:rsidR="00016689" w:rsidRPr="005B64AC" w:rsidRDefault="00091E02" w:rsidP="005B64AC">
      <w:pPr>
        <w:spacing w:after="0" w:line="360" w:lineRule="auto"/>
        <w:ind w:left="-15" w:right="53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пунктом 2.9 настоящего Административного регламента; </w:t>
      </w:r>
    </w:p>
    <w:p w:rsidR="00016689" w:rsidRPr="005B64AC" w:rsidRDefault="00091E02" w:rsidP="005B64AC">
      <w:pPr>
        <w:spacing w:after="0" w:line="360" w:lineRule="auto"/>
        <w:ind w:left="-15" w:right="53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б) несоответствие объекта капитального строительства требованиям к строительству, реконструкции объекта капитального строительства, установленным на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дату выдачи представленного для получения разрешения на строительство градостроительного плана земельного участка, или в случае строительства, реконструкции, капитального ремонта 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участка; </w:t>
      </w:r>
    </w:p>
    <w:p w:rsidR="00016689" w:rsidRPr="005B64AC" w:rsidRDefault="00091E02" w:rsidP="005B64AC">
      <w:pPr>
        <w:spacing w:after="0" w:line="360" w:lineRule="auto"/>
        <w:ind w:left="-15" w:right="53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в) несоответствие объекта капитального строительства требованиям, установленным в разрешении на строительство, за исключением случаев изменения площади объекта капитального строительства в соответствии с частью </w:t>
      </w:r>
    </w:p>
    <w:p w:rsidR="00016689" w:rsidRPr="005B64AC" w:rsidRDefault="00091E02" w:rsidP="005B64AC">
      <w:pPr>
        <w:spacing w:after="0" w:line="360" w:lineRule="auto"/>
        <w:ind w:left="-15" w:right="53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5B64A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статьи 55 Градостроительного кодекса Российской Федерации; </w:t>
      </w:r>
    </w:p>
    <w:p w:rsidR="00016689" w:rsidRPr="005B64AC" w:rsidRDefault="00091E02" w:rsidP="005B64AC">
      <w:pPr>
        <w:spacing w:after="0" w:line="360" w:lineRule="auto"/>
        <w:ind w:left="-15" w:right="53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г) несоответствие параметров построенного, реконструированного объекта капитального строительства проектной документации, за исключением случаев изменения площади объекта капитального строительства в соответствии с частью </w:t>
      </w:r>
    </w:p>
    <w:p w:rsidR="00016689" w:rsidRPr="005B64AC" w:rsidRDefault="00091E02" w:rsidP="005B64AC">
      <w:pPr>
        <w:spacing w:after="0" w:line="360" w:lineRule="auto"/>
        <w:ind w:left="-15" w:right="53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5B64A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статьи 55 Градостроительного кодекса Российской Федерации; </w:t>
      </w:r>
    </w:p>
    <w:p w:rsidR="00016689" w:rsidRPr="005B64AC" w:rsidRDefault="00091E02" w:rsidP="005B64AC">
      <w:pPr>
        <w:spacing w:after="0" w:line="360" w:lineRule="auto"/>
        <w:ind w:left="-15" w:right="53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д) 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 территории, принятым в случаях, предусмотренных пунктом 9 части 7 статьи 51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эксплуатацию. </w:t>
      </w:r>
    </w:p>
    <w:p w:rsidR="00016689" w:rsidRPr="005B64AC" w:rsidRDefault="00091E02" w:rsidP="005B64AC">
      <w:pPr>
        <w:spacing w:after="0" w:line="360" w:lineRule="auto"/>
        <w:ind w:left="-15" w:right="53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2.23. Результат предоставления услуги, указанный в пункте 2.20 настоящего Административного регламента: </w:t>
      </w:r>
    </w:p>
    <w:p w:rsidR="00016689" w:rsidRPr="005B64AC" w:rsidRDefault="00091E02" w:rsidP="005B64AC">
      <w:pPr>
        <w:spacing w:after="0" w:line="360" w:lineRule="auto"/>
        <w:ind w:left="-15" w:right="53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направляется заявителю в форме электронного документа, подписанного усиленной квалифицированной электронной подписью уполномоченного должностного лица, в личный кабинет на Едином портале, региональном портале, в единой информационной системе жилищного строительства в случае, если это указано в заявлении о предоставлении услуги; </w:t>
      </w:r>
    </w:p>
    <w:p w:rsidR="00016689" w:rsidRPr="005B64AC" w:rsidRDefault="00091E02" w:rsidP="005B64AC">
      <w:pPr>
        <w:spacing w:after="0" w:line="360" w:lineRule="auto"/>
        <w:ind w:left="-15" w:right="51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выдается заявителю на бумажном носителе при личном обращении </w:t>
      </w:r>
      <w:r w:rsidR="00A80AAE" w:rsidRPr="005B64AC">
        <w:rPr>
          <w:rFonts w:ascii="Times New Roman" w:eastAsia="Times New Roman" w:hAnsi="Times New Roman" w:cs="Times New Roman"/>
          <w:sz w:val="24"/>
          <w:szCs w:val="24"/>
        </w:rPr>
        <w:t>Управление строительства и архитектуры Администрации Саткинского муниципального района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, многофункциональный центр либо направляется заявителю посредством почтового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отправления в соответствии с выбранным заявителем способом получения результата предоставления услуги. </w:t>
      </w:r>
    </w:p>
    <w:p w:rsidR="00016689" w:rsidRPr="005B64AC" w:rsidRDefault="00091E02" w:rsidP="005B64AC">
      <w:pPr>
        <w:spacing w:after="0" w:line="360" w:lineRule="auto"/>
        <w:ind w:left="-15" w:right="51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>Разрешение на ввод объекта в эксплуатацию выдается уполномоченным в соответствии со статьей 55 Градостроительного кодекса Российской Федерации на выдачу разрешения на ввод объекта в эксплуатацию федеральным органом исполнительной власти, Государственной корпорацией по атомной энергии "</w:t>
      </w:r>
      <w:proofErr w:type="spellStart"/>
      <w:r w:rsidRPr="005B64AC">
        <w:rPr>
          <w:rFonts w:ascii="Times New Roman" w:eastAsia="Times New Roman" w:hAnsi="Times New Roman" w:cs="Times New Roman"/>
          <w:sz w:val="24"/>
          <w:szCs w:val="24"/>
        </w:rPr>
        <w:t>Росатом</w:t>
      </w:r>
      <w:proofErr w:type="spellEnd"/>
      <w:r w:rsidRPr="005B64AC">
        <w:rPr>
          <w:rFonts w:ascii="Times New Roman" w:eastAsia="Times New Roman" w:hAnsi="Times New Roman" w:cs="Times New Roman"/>
          <w:sz w:val="24"/>
          <w:szCs w:val="24"/>
        </w:rPr>
        <w:t>", Государственной корпорацией по космической деятельности "</w:t>
      </w:r>
      <w:proofErr w:type="spellStart"/>
      <w:r w:rsidRPr="005B64AC">
        <w:rPr>
          <w:rFonts w:ascii="Times New Roman" w:eastAsia="Times New Roman" w:hAnsi="Times New Roman" w:cs="Times New Roman"/>
          <w:sz w:val="24"/>
          <w:szCs w:val="24"/>
        </w:rPr>
        <w:t>Роскосмос</w:t>
      </w:r>
      <w:proofErr w:type="spellEnd"/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" исключительно в электронной форме в случае, если документы на выдачу разрешения на ввод объекта в эксплуатацию, указанные в частях 3 и 4 статьи 55 Градостроительного кодекса Российской Федерации, направлены в электронной форме. </w:t>
      </w:r>
    </w:p>
    <w:p w:rsidR="00016689" w:rsidRDefault="00091E02" w:rsidP="005B64AC">
      <w:pPr>
        <w:spacing w:after="0" w:line="360" w:lineRule="auto"/>
        <w:ind w:left="-15" w:right="51"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Разрешение на ввод объекта в эксплуатацию выдается уполномоченным в соответствии со статьей 55 Градостроительного кодекса Российской Федерации на выдачу разрешения на ввод объекта в эксплуатацию органом исполнительной власти субъекта Российской Федерации, органом местного самоуправления исключительно в электронной форме в случаях, установленных нормативным правовым актом субъекта Российской Федерации. </w:t>
      </w:r>
    </w:p>
    <w:p w:rsidR="005B64AC" w:rsidRPr="005B64AC" w:rsidRDefault="005B64AC" w:rsidP="005B64AC">
      <w:pPr>
        <w:spacing w:after="0" w:line="360" w:lineRule="auto"/>
        <w:ind w:left="-15" w:right="51" w:firstLine="698"/>
        <w:jc w:val="both"/>
        <w:rPr>
          <w:rFonts w:ascii="Times New Roman" w:hAnsi="Times New Roman" w:cs="Times New Roman"/>
          <w:sz w:val="24"/>
          <w:szCs w:val="24"/>
        </w:rPr>
      </w:pPr>
    </w:p>
    <w:p w:rsidR="00016689" w:rsidRPr="001D470C" w:rsidRDefault="00091E02" w:rsidP="001D470C">
      <w:pPr>
        <w:spacing w:after="0" w:line="36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1D470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Порядок, размер и основания взимания государственной пошлины или иной оплаты, взимаемой за предоставление </w:t>
      </w:r>
      <w:r w:rsidR="001D470C">
        <w:rPr>
          <w:rFonts w:ascii="Times New Roman" w:eastAsia="Times New Roman" w:hAnsi="Times New Roman" w:cs="Times New Roman"/>
          <w:color w:val="auto"/>
          <w:sz w:val="24"/>
          <w:szCs w:val="24"/>
        </w:rPr>
        <w:t>муниципальной</w:t>
      </w:r>
      <w:r w:rsidRPr="001D470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услуги</w:t>
      </w:r>
    </w:p>
    <w:p w:rsidR="00016689" w:rsidRPr="005B64AC" w:rsidRDefault="00016689" w:rsidP="005B64AC">
      <w:pPr>
        <w:spacing w:after="0" w:line="36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016689" w:rsidRPr="005B64AC" w:rsidRDefault="00091E02" w:rsidP="005B64AC">
      <w:pPr>
        <w:spacing w:after="0" w:line="360" w:lineRule="auto"/>
        <w:ind w:left="709" w:right="51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2.24. Предоставление услуги осуществляется без взимания платы. </w:t>
      </w:r>
    </w:p>
    <w:p w:rsidR="00016689" w:rsidRPr="005B64AC" w:rsidRDefault="00091E02" w:rsidP="005B64AC">
      <w:pPr>
        <w:spacing w:after="0" w:line="360" w:lineRule="auto"/>
        <w:ind w:left="-15" w:right="51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2.25. Сведения о ходе рассмотрения заявления о выдаче разрешения на ввод объекта в эксплуатацию, представленного посредством Единого портала, регионального портала, единой информационной системы жилищного строительства, доводятся до заявителя путем уведомления об изменении статуса заявления в личном кабинете заявителя на Едином портале, региональном портале, в единой информационной системе жилищного строительства. </w:t>
      </w:r>
    </w:p>
    <w:p w:rsidR="00016689" w:rsidRPr="005B64AC" w:rsidRDefault="00091E02" w:rsidP="005B64AC">
      <w:pPr>
        <w:spacing w:after="0" w:line="360" w:lineRule="auto"/>
        <w:ind w:left="-15" w:right="51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Сведения о ходе рассмотрения заявления о выдаче разрешения на ввод объекта в эксплуатацию, представленного способами, указанными в подпунктах «б», «в» пункта 2.4 настоящего Административного регламента, предоставляются заявителю на основании его устного (при личном обращении либо по телефону в </w:t>
      </w:r>
      <w:r w:rsidR="000C625C" w:rsidRPr="005B64AC">
        <w:rPr>
          <w:rFonts w:ascii="Times New Roman" w:eastAsia="Times New Roman" w:hAnsi="Times New Roman" w:cs="Times New Roman"/>
          <w:sz w:val="24"/>
          <w:szCs w:val="24"/>
        </w:rPr>
        <w:t>Уп</w:t>
      </w:r>
      <w:r w:rsidR="001D470C">
        <w:rPr>
          <w:rFonts w:ascii="Times New Roman" w:eastAsia="Times New Roman" w:hAnsi="Times New Roman" w:cs="Times New Roman"/>
          <w:sz w:val="24"/>
          <w:szCs w:val="24"/>
        </w:rPr>
        <w:t>олномоченный орган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, многофункциональный центр) либо письменного запроса, составляемого в произвольной форме, без взимания платы. Письменный запрос может быть подан: </w:t>
      </w:r>
    </w:p>
    <w:p w:rsidR="00016689" w:rsidRPr="005B64AC" w:rsidRDefault="00091E02" w:rsidP="005B64AC">
      <w:pPr>
        <w:spacing w:after="0" w:line="360" w:lineRule="auto"/>
        <w:ind w:left="-15" w:right="51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а) на бумажном носителе посредством личного обращения в </w:t>
      </w:r>
      <w:r w:rsidR="000C625C" w:rsidRPr="005B64AC">
        <w:rPr>
          <w:rFonts w:ascii="Times New Roman" w:eastAsia="Times New Roman" w:hAnsi="Times New Roman" w:cs="Times New Roman"/>
          <w:sz w:val="24"/>
          <w:szCs w:val="24"/>
        </w:rPr>
        <w:t>Уп</w:t>
      </w:r>
      <w:r w:rsidR="001D470C">
        <w:rPr>
          <w:rFonts w:ascii="Times New Roman" w:eastAsia="Times New Roman" w:hAnsi="Times New Roman" w:cs="Times New Roman"/>
          <w:sz w:val="24"/>
          <w:szCs w:val="24"/>
        </w:rPr>
        <w:t>олномоченный орган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>, в том числе через м</w:t>
      </w:r>
      <w:r w:rsidR="000C625C" w:rsidRPr="005B64AC">
        <w:rPr>
          <w:rFonts w:ascii="Times New Roman" w:eastAsia="Times New Roman" w:hAnsi="Times New Roman" w:cs="Times New Roman"/>
          <w:sz w:val="24"/>
          <w:szCs w:val="24"/>
        </w:rPr>
        <w:t xml:space="preserve">ногофункциональный центр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либо посредством почтового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отправления с объявленной ценностью при его пересылке, описью вложения и уведомлением о вручении; </w:t>
      </w:r>
    </w:p>
    <w:p w:rsidR="00016689" w:rsidRPr="005B64AC" w:rsidRDefault="00091E02" w:rsidP="005B64AC">
      <w:pPr>
        <w:spacing w:after="0" w:line="360" w:lineRule="auto"/>
        <w:ind w:left="708" w:right="51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б) в электронной форме посредством электронной почты. </w:t>
      </w:r>
    </w:p>
    <w:p w:rsidR="00016689" w:rsidRPr="005B64AC" w:rsidRDefault="00091E02" w:rsidP="005B64AC">
      <w:pPr>
        <w:spacing w:after="0" w:line="360" w:lineRule="auto"/>
        <w:ind w:left="-15" w:right="51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На основании запроса сведения о ходе рассмотрения заявления о выдаче разрешения на ввод объекта в эксплуатацию доводятся до заявителя в устной форме (при личном обращении либо по телефону в </w:t>
      </w:r>
      <w:r w:rsidR="00957AED" w:rsidRPr="005B64AC">
        <w:rPr>
          <w:rFonts w:ascii="Times New Roman" w:eastAsia="Times New Roman" w:hAnsi="Times New Roman" w:cs="Times New Roman"/>
          <w:sz w:val="24"/>
          <w:szCs w:val="24"/>
        </w:rPr>
        <w:t>Уп</w:t>
      </w:r>
      <w:r w:rsidR="001D470C">
        <w:rPr>
          <w:rFonts w:ascii="Times New Roman" w:eastAsia="Times New Roman" w:hAnsi="Times New Roman" w:cs="Times New Roman"/>
          <w:sz w:val="24"/>
          <w:szCs w:val="24"/>
        </w:rPr>
        <w:t>олномоченный орган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, многофункциональный центр) в день обращения заявителя либо в письменной форме, в том числе в электронном виде, если это предусмотрено указанным запросом, в течение двух рабочих дней со дня поступления соответствующего запроса. </w:t>
      </w:r>
    </w:p>
    <w:p w:rsidR="00016689" w:rsidRPr="005B64AC" w:rsidRDefault="00091E02" w:rsidP="005B64AC">
      <w:pPr>
        <w:spacing w:after="0" w:line="360" w:lineRule="auto"/>
        <w:ind w:left="-15" w:right="51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2.26. Результат предоставления услуги (его копия или сведения, содержащиеся в нем), предусмотренный подпунктом "а" пункта 2.20 настоящего Административного регламента: </w:t>
      </w:r>
    </w:p>
    <w:p w:rsidR="00016689" w:rsidRPr="005B64AC" w:rsidRDefault="00091E02" w:rsidP="005B64AC">
      <w:pPr>
        <w:spacing w:after="0" w:line="360" w:lineRule="auto"/>
        <w:ind w:left="-15" w:right="51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а) в течение пяти рабочих дней со дня его направления заявителю подлежит направлению (в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 в уполномоченные на размещение в государственных информационных системах обеспечения градостроительной деятельности органы государственной власти субъектов Российской Федерации, органы местного самоуправления городских округов, органы местного самоуправления муниципальных районов; </w:t>
      </w:r>
    </w:p>
    <w:p w:rsidR="00016689" w:rsidRPr="005B64AC" w:rsidRDefault="00091E02" w:rsidP="005B64AC">
      <w:pPr>
        <w:spacing w:after="0" w:line="360" w:lineRule="auto"/>
        <w:ind w:left="-15" w:right="51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б) в срок не позднее пяти рабочих дней с даты его принятия подлежит направлению в федеральный орган исполнительной власти (его территориальный орган), уполномоченный Правительством Российской Федерации на осуществление государственного кадастрового учета, государственной регистрации прав, ведение Единого государственного реестра недвижимости и предоставление сведений, содержащихся в Едином государственном реестре недвижимости; </w:t>
      </w:r>
    </w:p>
    <w:p w:rsidR="00016689" w:rsidRPr="005B64AC" w:rsidRDefault="00091E02" w:rsidP="005B64AC">
      <w:pPr>
        <w:spacing w:after="0" w:line="360" w:lineRule="auto"/>
        <w:ind w:left="-15" w:right="51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>в) подлежит направлению в течение трех рабочих дней со дня его направления (выдачи) заявителю в федеральный орган исполнительной власти, уполномоченный на осуществление государственного строительного надзора (в случае выдачи заявителю разрешения на ввод в эксплуатацию объектов капитального строительства, указанных в пункте 5</w:t>
      </w:r>
      <w:r w:rsidRPr="005B64AC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статьи 6 Градостроительного кодекса Российской Федерации), в орган исполнительной власти субъекта Российской Федерации, уполномоченный на осуществление государственного строительного надзора (в случае выдачи заявителю разрешения на ввод в эксплуатацию иных объектов капитального строительства), или в органы государственной власти или органы местного самоуправления муниципальных образований Российской Федерации (в том числе с использованием единой системы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межведомственного электронного взаимодействия и подключаемых к ней региональных систем межведомственного электронного взаимодействия), принявшие решение об установлении или изменении зоны с особыми условиями использования территории в связи с размещением объекта, в отношении которого выдано разрешение на ввод объекта в эксплуатацию; </w:t>
      </w:r>
    </w:p>
    <w:p w:rsidR="00016689" w:rsidRPr="005B64AC" w:rsidRDefault="00091E02" w:rsidP="005B64AC">
      <w:pPr>
        <w:spacing w:after="0" w:line="360" w:lineRule="auto"/>
        <w:ind w:left="-15" w:right="51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г) в течение трех рабочих дней после выдачи его заявителю в отношении объекта капитального строительства жилого назначения подлежит размещению уполномоченным органом государственной власти, органом местного самоуправления в единой информационной системе жилищного строительства. </w:t>
      </w:r>
    </w:p>
    <w:p w:rsidR="00016689" w:rsidRPr="005B64AC" w:rsidRDefault="00091E02" w:rsidP="005B64AC">
      <w:pPr>
        <w:spacing w:after="0" w:line="360" w:lineRule="auto"/>
        <w:ind w:left="717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016689" w:rsidRPr="000A70B0" w:rsidRDefault="00091E02" w:rsidP="005B64AC">
      <w:pPr>
        <w:spacing w:after="0" w:line="360" w:lineRule="auto"/>
        <w:ind w:right="6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0A70B0">
        <w:rPr>
          <w:rFonts w:ascii="Times New Roman" w:eastAsia="Times New Roman" w:hAnsi="Times New Roman" w:cs="Times New Roman"/>
          <w:color w:val="auto"/>
          <w:sz w:val="24"/>
          <w:szCs w:val="24"/>
        </w:rPr>
        <w:t>Порядок исправления допущенных опечаток и ошибок в</w:t>
      </w:r>
      <w:r w:rsidR="005B64AC" w:rsidRPr="000A70B0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  <w:r w:rsidRPr="000A70B0">
        <w:rPr>
          <w:rFonts w:ascii="Times New Roman" w:eastAsia="Times New Roman" w:hAnsi="Times New Roman" w:cs="Times New Roman"/>
          <w:color w:val="auto"/>
          <w:sz w:val="24"/>
          <w:szCs w:val="24"/>
        </w:rPr>
        <w:t>выданных в результате предоставления муниципальной услуги документах</w:t>
      </w:r>
    </w:p>
    <w:p w:rsidR="00016689" w:rsidRPr="000A70B0" w:rsidRDefault="00091E02" w:rsidP="005B64AC">
      <w:pPr>
        <w:spacing w:after="0" w:line="360" w:lineRule="auto"/>
        <w:ind w:left="717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0A70B0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</w:t>
      </w:r>
    </w:p>
    <w:p w:rsidR="00016689" w:rsidRPr="005B64AC" w:rsidRDefault="00091E02" w:rsidP="005B64AC">
      <w:pPr>
        <w:spacing w:after="0" w:line="360" w:lineRule="auto"/>
        <w:ind w:left="-15" w:right="51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2.27. Порядок исправления допущенных опечаток и ошибок в разрешении на ввод объекта в эксплуатацию. </w:t>
      </w:r>
    </w:p>
    <w:p w:rsidR="00016689" w:rsidRPr="005B64AC" w:rsidRDefault="00091E02" w:rsidP="005B64AC">
      <w:pPr>
        <w:spacing w:after="0" w:line="360" w:lineRule="auto"/>
        <w:ind w:left="-15" w:right="51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Заявитель вправе обратиться в </w:t>
      </w:r>
      <w:r w:rsidR="00E15CD2" w:rsidRPr="005B64AC">
        <w:rPr>
          <w:rFonts w:ascii="Times New Roman" w:eastAsia="Times New Roman" w:hAnsi="Times New Roman" w:cs="Times New Roman"/>
          <w:sz w:val="24"/>
          <w:szCs w:val="24"/>
        </w:rPr>
        <w:t>Уп</w:t>
      </w:r>
      <w:r w:rsidR="000A70B0">
        <w:rPr>
          <w:rFonts w:ascii="Times New Roman" w:eastAsia="Times New Roman" w:hAnsi="Times New Roman" w:cs="Times New Roman"/>
          <w:sz w:val="24"/>
          <w:szCs w:val="24"/>
        </w:rPr>
        <w:t>олномоченный орган</w:t>
      </w:r>
      <w:r w:rsidR="00E15CD2"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с заявлением об исправлении допущенных опечаток и ошибок в разрешении на ввод объекта в эксплуатацию (далее - заявление об исправлении допущенных опечаток и ошибок) по форме согласно Приложению № 4 к настоящему Административному регламенту в порядке, установленном пунктами 2.4 – 2.7, 2.13 настоящего Административного регламента. </w:t>
      </w:r>
    </w:p>
    <w:p w:rsidR="00016689" w:rsidRPr="005B64AC" w:rsidRDefault="00091E02" w:rsidP="005B64AC">
      <w:pPr>
        <w:spacing w:after="0" w:line="360" w:lineRule="auto"/>
        <w:ind w:left="-15" w:right="51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В случае подтверждения наличия допущенных опечаток, ошибок в разрешении на ввод объекта в эксплуатацию </w:t>
      </w:r>
      <w:r w:rsidR="00E15CD2" w:rsidRPr="005B64AC">
        <w:rPr>
          <w:rFonts w:ascii="Times New Roman" w:eastAsia="Times New Roman" w:hAnsi="Times New Roman" w:cs="Times New Roman"/>
          <w:sz w:val="24"/>
          <w:szCs w:val="24"/>
        </w:rPr>
        <w:t>Уп</w:t>
      </w:r>
      <w:r w:rsidR="000A70B0">
        <w:rPr>
          <w:rFonts w:ascii="Times New Roman" w:eastAsia="Times New Roman" w:hAnsi="Times New Roman" w:cs="Times New Roman"/>
          <w:sz w:val="24"/>
          <w:szCs w:val="24"/>
        </w:rPr>
        <w:t>олномоченный орган</w:t>
      </w:r>
      <w:r w:rsidR="00E15CD2"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вносит исправления в ранее выданное разрешение на ввод объекта в эксплуатацию. </w:t>
      </w:r>
      <w:r w:rsidRPr="005B64A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Дата и номер выданного разрешения на ввод объекта в эксплуатацию не изменяются, а в соответствующей графе формы разрешения на ввод объекта в эксплуатацию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указывается основание для внесения исправлений (реквизиты заявления об исправлении допущенных опечаток и ошибок и ссылка на соответствующую норму Градостроительного кодекса Российской Федерации) и дата внесения исправлений. </w:t>
      </w:r>
    </w:p>
    <w:p w:rsidR="00016689" w:rsidRPr="005B64AC" w:rsidRDefault="00091E02" w:rsidP="005B64AC">
      <w:pPr>
        <w:spacing w:after="0" w:line="360" w:lineRule="auto"/>
        <w:ind w:left="-15" w:right="51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Разрешение на ввод объекта в эксплуатацию с внесенными исправлениями допущенных опечаток и ошибок либо решение об отказе во внесении исправлений в разрешение на ввод объекта в эксплуатацию по форме согласно приложению № 5 к настоящему Административному регламенту направляется заявителю в порядке, установленном пунктом 2.23 настоящего Административного регламента, способом, указанным в заявлении об исправлении допущенных опечаток и ошибок, в течение пяти рабочих дней с даты поступления заявления об исправлении допущенных опечаток и ошибок. </w:t>
      </w:r>
    </w:p>
    <w:p w:rsidR="005B64AC" w:rsidRDefault="00091E02" w:rsidP="005B64AC">
      <w:pPr>
        <w:spacing w:after="0" w:line="360" w:lineRule="auto"/>
        <w:ind w:left="-15" w:right="51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2.28. Исчерпывающий перечень оснований для отказа в исправлении допущенных опечаток и ошибок в разрешении на ввод объекта в эксплуатацию: </w:t>
      </w:r>
    </w:p>
    <w:p w:rsidR="00016689" w:rsidRPr="005B64AC" w:rsidRDefault="00091E02" w:rsidP="005B64AC">
      <w:pPr>
        <w:spacing w:after="0" w:line="360" w:lineRule="auto"/>
        <w:ind w:left="-15" w:right="51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а) несоответствие заявителя кругу лиц, указанных в пункте 2.2 настоящего </w:t>
      </w:r>
    </w:p>
    <w:p w:rsidR="006F42DD" w:rsidRPr="005B64AC" w:rsidRDefault="00091E02" w:rsidP="005B64AC">
      <w:pPr>
        <w:spacing w:after="0" w:line="360" w:lineRule="auto"/>
        <w:ind w:left="-15" w:right="51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Административного регламента; </w:t>
      </w:r>
    </w:p>
    <w:p w:rsidR="00016689" w:rsidRPr="005B64AC" w:rsidRDefault="006F42DD" w:rsidP="005B64AC">
      <w:pPr>
        <w:spacing w:after="0" w:line="360" w:lineRule="auto"/>
        <w:ind w:left="-15" w:right="51" w:firstLine="724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hAnsi="Times New Roman" w:cs="Times New Roman"/>
          <w:sz w:val="24"/>
          <w:szCs w:val="24"/>
        </w:rPr>
        <w:tab/>
      </w:r>
      <w:r w:rsidRPr="005B64AC">
        <w:rPr>
          <w:rFonts w:ascii="Times New Roman" w:hAnsi="Times New Roman" w:cs="Times New Roman"/>
          <w:sz w:val="24"/>
          <w:szCs w:val="24"/>
        </w:rPr>
        <w:tab/>
      </w:r>
      <w:r w:rsidR="005B64AC">
        <w:rPr>
          <w:rFonts w:ascii="Times New Roman" w:hAnsi="Times New Roman" w:cs="Times New Roman"/>
          <w:sz w:val="24"/>
          <w:szCs w:val="24"/>
        </w:rPr>
        <w:tab/>
      </w:r>
      <w:r w:rsidR="00091E02" w:rsidRPr="005B64AC">
        <w:rPr>
          <w:rFonts w:ascii="Times New Roman" w:eastAsia="Times New Roman" w:hAnsi="Times New Roman" w:cs="Times New Roman"/>
          <w:sz w:val="24"/>
          <w:szCs w:val="24"/>
        </w:rPr>
        <w:t xml:space="preserve">б) отсутствие факта допущения опечаток и ошибок в разрешении на ввод </w:t>
      </w:r>
    </w:p>
    <w:p w:rsidR="00016689" w:rsidRPr="005B64AC" w:rsidRDefault="00091E02" w:rsidP="005B64AC">
      <w:pPr>
        <w:spacing w:after="0" w:line="360" w:lineRule="auto"/>
        <w:ind w:left="-15" w:right="51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объекта в эксплуатацию. </w:t>
      </w:r>
    </w:p>
    <w:p w:rsidR="00016689" w:rsidRPr="005B64AC" w:rsidRDefault="00091E02" w:rsidP="005B64AC">
      <w:pPr>
        <w:spacing w:after="0" w:line="360" w:lineRule="auto"/>
        <w:ind w:left="-15" w:right="48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2.29. Порядок выдачи дубликата разрешения на ввод объекта в эксплуатацию. </w:t>
      </w:r>
    </w:p>
    <w:p w:rsidR="00016689" w:rsidRPr="005B64AC" w:rsidRDefault="00091E02" w:rsidP="005B64AC">
      <w:pPr>
        <w:spacing w:after="0" w:line="360" w:lineRule="auto"/>
        <w:ind w:left="-15" w:right="48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Заявитель вправе обратиться в </w:t>
      </w:r>
      <w:r w:rsidR="006F42DD" w:rsidRPr="005B64AC">
        <w:rPr>
          <w:rFonts w:ascii="Times New Roman" w:eastAsia="Times New Roman" w:hAnsi="Times New Roman" w:cs="Times New Roman"/>
          <w:sz w:val="24"/>
          <w:szCs w:val="24"/>
        </w:rPr>
        <w:t>Уп</w:t>
      </w:r>
      <w:r w:rsidR="000A70B0">
        <w:rPr>
          <w:rFonts w:ascii="Times New Roman" w:eastAsia="Times New Roman" w:hAnsi="Times New Roman" w:cs="Times New Roman"/>
          <w:sz w:val="24"/>
          <w:szCs w:val="24"/>
        </w:rPr>
        <w:t>олномоченный орган</w:t>
      </w:r>
      <w:r w:rsidR="006F42DD"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с заявлением о выдаче дубликата разрешения на ввод объекта в эксплуатацию (далее – заявление о выдаче дубликата) по форме согласно Приложению № 6 к настоящему Административному регламенту, в порядке, установленном пунктами 2.4 – 2.7, 2.13 настоящего Административного регламента. </w:t>
      </w:r>
    </w:p>
    <w:p w:rsidR="00016689" w:rsidRPr="005B64AC" w:rsidRDefault="00091E02" w:rsidP="005B64AC">
      <w:pPr>
        <w:spacing w:after="0" w:line="360" w:lineRule="auto"/>
        <w:ind w:left="-15" w:right="48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В случае отсутствия оснований для отказа в выдаче дубликата разрешения на ввод объекта в эксплуатацию, установленных пунктом 2.30 настоящего Административного регламента, </w:t>
      </w:r>
      <w:r w:rsidR="006F42DD" w:rsidRPr="005B64AC">
        <w:rPr>
          <w:rFonts w:ascii="Times New Roman" w:eastAsia="Times New Roman" w:hAnsi="Times New Roman" w:cs="Times New Roman"/>
          <w:sz w:val="24"/>
          <w:szCs w:val="24"/>
        </w:rPr>
        <w:t>Уп</w:t>
      </w:r>
      <w:r w:rsidR="000A70B0">
        <w:rPr>
          <w:rFonts w:ascii="Times New Roman" w:eastAsia="Times New Roman" w:hAnsi="Times New Roman" w:cs="Times New Roman"/>
          <w:sz w:val="24"/>
          <w:szCs w:val="24"/>
        </w:rPr>
        <w:t>олномоченный орган</w:t>
      </w:r>
      <w:r w:rsidR="006F42DD"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выдает дубликат разрешения на ввод объекта в эксплуатацию с тем же регистрационным номером и указанием того же срока действия, которые были указаны в ранее выданном разрешении на ввод объекта в эксплуатацию. В случае, если ранее заявителю было выдано разрешение на ввод объекта в эксплуатацию в форме электронного документа, подписанного усиленной квалифицированной электронной подписью уполномоченного должностного лица, то в качестве дубликата разрешения на ввод объекта в эксплуатацию заявителю повторно представляется указанный документ. </w:t>
      </w:r>
    </w:p>
    <w:p w:rsidR="00016689" w:rsidRPr="005B64AC" w:rsidRDefault="00091E02" w:rsidP="005B64AC">
      <w:pPr>
        <w:spacing w:after="0" w:line="360" w:lineRule="auto"/>
        <w:ind w:left="-15" w:right="48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Дубликат разрешения на ввод объекта в эксплуатацию либо решение об отказе в выдаче дубликата разрешения на ввод объекта в эксплуатацию по форме согласно приложению № 7 к настоящему Административному регламенту направляется заявителю в порядке, установленном пунктом 2.23 настоящего Административного регламента, способом, указанным заявителем в заявлении о выдаче дубликата, в течение пяти рабочих дней с даты поступления заявления о выдаче дубликата. </w:t>
      </w:r>
    </w:p>
    <w:p w:rsidR="00016689" w:rsidRPr="005B64AC" w:rsidRDefault="00091E02" w:rsidP="005B64AC">
      <w:pPr>
        <w:spacing w:after="0" w:line="360" w:lineRule="auto"/>
        <w:ind w:left="-15" w:right="48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2.30. Исчерпывающий перечень оснований для отказа в выдаче дубликата разрешения на ввод объекта в эксплуатацию: </w:t>
      </w:r>
    </w:p>
    <w:p w:rsidR="00016689" w:rsidRPr="005B64AC" w:rsidRDefault="00091E02" w:rsidP="005B64AC">
      <w:pPr>
        <w:spacing w:after="0" w:line="360" w:lineRule="auto"/>
        <w:ind w:left="-15" w:right="48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несоответствие заявителя кругу лиц, указанных в пункте 2.2 настоящего Административного регламента. </w:t>
      </w:r>
    </w:p>
    <w:p w:rsidR="00016689" w:rsidRPr="005B64AC" w:rsidRDefault="00091E02" w:rsidP="005B64AC">
      <w:pPr>
        <w:spacing w:after="0" w:line="360" w:lineRule="auto"/>
        <w:ind w:left="-15" w:right="48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2.31. Порядок оставления заявления о выдаче разрешения на ввод объекта в эксплуатацию без рассмотрения. </w:t>
      </w:r>
    </w:p>
    <w:p w:rsidR="00016689" w:rsidRPr="005B64AC" w:rsidRDefault="00091E02" w:rsidP="005B64AC">
      <w:pPr>
        <w:spacing w:after="0" w:line="360" w:lineRule="auto"/>
        <w:ind w:left="-15" w:right="48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Заявитель вправе обратиться в </w:t>
      </w:r>
      <w:r w:rsidR="006F42DD" w:rsidRPr="005B64AC">
        <w:rPr>
          <w:rFonts w:ascii="Times New Roman" w:eastAsia="Times New Roman" w:hAnsi="Times New Roman" w:cs="Times New Roman"/>
          <w:sz w:val="24"/>
          <w:szCs w:val="24"/>
        </w:rPr>
        <w:t>Уп</w:t>
      </w:r>
      <w:r w:rsidR="000A70B0">
        <w:rPr>
          <w:rFonts w:ascii="Times New Roman" w:eastAsia="Times New Roman" w:hAnsi="Times New Roman" w:cs="Times New Roman"/>
          <w:sz w:val="24"/>
          <w:szCs w:val="24"/>
        </w:rPr>
        <w:t>олномоченный орган</w:t>
      </w:r>
      <w:r w:rsidR="006F42DD"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с заявлением об оставлении заявления о выдаче разрешения на ввод объекта в эксплуатацию без рассмотрения по форме согласно Приложению № 8 в порядке, установленном пунктами 2.4 – 2.7, 2.13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настоящего Административного регламента, не позднее рабочего дня, предшествующего дню окончания срока предоставления услуги. </w:t>
      </w:r>
    </w:p>
    <w:p w:rsidR="00016689" w:rsidRPr="005B64AC" w:rsidRDefault="00091E02" w:rsidP="005B64AC">
      <w:pPr>
        <w:spacing w:after="0" w:line="360" w:lineRule="auto"/>
        <w:ind w:left="-15" w:right="48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На основании поступившего заявления об оставлении заявления о выдаче разрешения на ввод объекта в эксплуатацию без рассмотрения </w:t>
      </w:r>
      <w:r w:rsidR="006F42DD" w:rsidRPr="005B64AC">
        <w:rPr>
          <w:rFonts w:ascii="Times New Roman" w:eastAsia="Times New Roman" w:hAnsi="Times New Roman" w:cs="Times New Roman"/>
          <w:sz w:val="24"/>
          <w:szCs w:val="24"/>
        </w:rPr>
        <w:t>Уп</w:t>
      </w:r>
      <w:r w:rsidR="000A70B0">
        <w:rPr>
          <w:rFonts w:ascii="Times New Roman" w:eastAsia="Times New Roman" w:hAnsi="Times New Roman" w:cs="Times New Roman"/>
          <w:sz w:val="24"/>
          <w:szCs w:val="24"/>
        </w:rPr>
        <w:t>олномоченный орган</w:t>
      </w:r>
      <w:r w:rsidR="006F42DD"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принимает решение об оставлении заявления о выдаче разрешения на ввод объекта в эксплуатацию без рассмотрения. </w:t>
      </w:r>
    </w:p>
    <w:p w:rsidR="00016689" w:rsidRPr="005B64AC" w:rsidRDefault="00091E02" w:rsidP="005B64AC">
      <w:pPr>
        <w:spacing w:after="0" w:line="360" w:lineRule="auto"/>
        <w:ind w:left="-15" w:right="52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Решение об оставлении заявления о выдаче разрешения на ввод объекта в эксплуатацию без рассмотрения направляется заявителю по форме, приведенной в Приложении № 9 к настоящему Административному регламенту, в порядке, установленном пунктом 2.23 настоящего Административного регламента, способом, указанным заявителем в заявлении об оставлении заявления о выдаче разрешения на ввод объекта в эксплуатацию без рассмотрения, не позднее рабочего дня, следующего за днем поступления такого заявления. </w:t>
      </w:r>
    </w:p>
    <w:p w:rsidR="005B64AC" w:rsidRDefault="00091E02" w:rsidP="005B64AC">
      <w:pPr>
        <w:spacing w:after="0" w:line="360" w:lineRule="auto"/>
        <w:ind w:left="-15" w:right="52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Оставление заявления о выдаче разрешения на ввод объекта в эксплуатацию без рассмотрения не препятствует повторному обращению заявителя в уполномоченный орган государственной власти, орган местного самоуправления, организацию за предоставлением услуги. </w:t>
      </w:r>
    </w:p>
    <w:p w:rsidR="00016689" w:rsidRPr="005B64AC" w:rsidRDefault="00091E02" w:rsidP="005B64AC">
      <w:pPr>
        <w:spacing w:after="0" w:line="360" w:lineRule="auto"/>
        <w:ind w:left="-15" w:right="52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2.32. При предоставлении услуги запрещается требовать от заявителя: </w:t>
      </w:r>
    </w:p>
    <w:p w:rsidR="00016689" w:rsidRPr="005B64AC" w:rsidRDefault="005B64AC" w:rsidP="005B64AC">
      <w:pPr>
        <w:numPr>
          <w:ilvl w:val="0"/>
          <w:numId w:val="2"/>
        </w:numPr>
        <w:spacing w:after="0" w:line="360" w:lineRule="auto"/>
        <w:ind w:right="52" w:firstLine="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91E02" w:rsidRPr="005B64AC">
        <w:rPr>
          <w:rFonts w:ascii="Times New Roman" w:eastAsia="Times New Roman" w:hAnsi="Times New Roman" w:cs="Times New Roman"/>
          <w:sz w:val="24"/>
          <w:szCs w:val="24"/>
        </w:rPr>
        <w:t xml:space="preserve"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услуги. </w:t>
      </w:r>
    </w:p>
    <w:p w:rsidR="00016689" w:rsidRPr="005B64AC" w:rsidRDefault="005B64AC" w:rsidP="005B64AC">
      <w:pPr>
        <w:numPr>
          <w:ilvl w:val="0"/>
          <w:numId w:val="2"/>
        </w:numPr>
        <w:spacing w:after="0" w:line="360" w:lineRule="auto"/>
        <w:ind w:right="52" w:firstLine="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91E02" w:rsidRPr="005B64AC">
        <w:rPr>
          <w:rFonts w:ascii="Times New Roman" w:eastAsia="Times New Roman" w:hAnsi="Times New Roman" w:cs="Times New Roman"/>
          <w:sz w:val="24"/>
          <w:szCs w:val="24"/>
        </w:rPr>
        <w:t xml:space="preserve">Представления документов и информации, которые в соответствии с нормативными правовыми актами Российской Федерации, субъектов Российской Федерации и муниципальными правовыми актами находятся в распоряжении органов, предоставляющих государственную (муниципальную) 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 от 27 июля 2010 года № 210-ФЗ «Об организации предоставления государственных и муниципальных услуг» (далее – Федеральный закон № 210-ФЗ). </w:t>
      </w:r>
    </w:p>
    <w:p w:rsidR="00016689" w:rsidRPr="005B64AC" w:rsidRDefault="005B64AC" w:rsidP="005B64AC">
      <w:pPr>
        <w:numPr>
          <w:ilvl w:val="0"/>
          <w:numId w:val="2"/>
        </w:numPr>
        <w:spacing w:after="0" w:line="360" w:lineRule="auto"/>
        <w:ind w:right="52" w:firstLine="69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="00091E02" w:rsidRPr="005B64A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услуги, либо в предоставлении услуги, за исключением следующих случаев: </w:t>
      </w:r>
    </w:p>
    <w:p w:rsidR="00016689" w:rsidRPr="005B64AC" w:rsidRDefault="00091E02" w:rsidP="005B64AC">
      <w:pPr>
        <w:spacing w:after="0" w:line="360" w:lineRule="auto"/>
        <w:ind w:left="-15" w:right="52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изменение требований нормативных правовых актов, касающихся предоставления услуги, после первоначальной подачи заявления о выдаче разрешения на ввод объекта в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эксплуатацию; наличие ошибок в заявлении о выдаче разрешения на ввод объекта в эксплуатацию и документах, поданных заявителем после первоначального отказа в приеме документов, необходимых для предоставления услуги, либо в предоставлении услуги и не включенных в представленный ранее комплект документов; истечение срока действия документов или изменение информации после первоначального отказа в приеме документов, необходимых для предоставления услуги, либо в предоставлении услуги; выявление документально подтвержденного факта (признаков) ошибочного или противоправного действия (бездействия) должностного лица </w:t>
      </w:r>
      <w:r w:rsidR="00632F17" w:rsidRPr="005B64AC">
        <w:rPr>
          <w:rFonts w:ascii="Times New Roman" w:eastAsia="Times New Roman" w:hAnsi="Times New Roman" w:cs="Times New Roman"/>
          <w:sz w:val="24"/>
          <w:szCs w:val="24"/>
        </w:rPr>
        <w:t>Уп</w:t>
      </w:r>
      <w:r w:rsidR="000A70B0">
        <w:rPr>
          <w:rFonts w:ascii="Times New Roman" w:eastAsia="Times New Roman" w:hAnsi="Times New Roman" w:cs="Times New Roman"/>
          <w:sz w:val="24"/>
          <w:szCs w:val="24"/>
        </w:rPr>
        <w:t>олномоченного органа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, работника многофункционального центра, работника организации, предусмотренной частью 1.1 статьи 16 Федерального закона № 210-ФЗ, при первоначальном отказе в приеме документов, необходимых для предоставления услуги, либо в предоставлении услуги, о чем в письменном виде за подписью руководителя </w:t>
      </w:r>
      <w:r w:rsidR="00632F17" w:rsidRPr="005B64AC">
        <w:rPr>
          <w:rFonts w:ascii="Times New Roman" w:eastAsia="Times New Roman" w:hAnsi="Times New Roman" w:cs="Times New Roman"/>
          <w:sz w:val="24"/>
          <w:szCs w:val="24"/>
        </w:rPr>
        <w:t>Уп</w:t>
      </w:r>
      <w:r w:rsidR="000A70B0">
        <w:rPr>
          <w:rFonts w:ascii="Times New Roman" w:eastAsia="Times New Roman" w:hAnsi="Times New Roman" w:cs="Times New Roman"/>
          <w:sz w:val="24"/>
          <w:szCs w:val="24"/>
        </w:rPr>
        <w:t>олномоченного органа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, руководителя многофункционального центра при первоначальном отказе в приеме документов, необходимых для предоставления  услуги, либо руководителя организации, предусмотренной частью 1.1 статьи 16 Федерального закона № 210ФЗ, уведомляется заявитель, а также приносятся извинения за доставленные неудобства. </w:t>
      </w:r>
    </w:p>
    <w:p w:rsidR="00016689" w:rsidRPr="005B64AC" w:rsidRDefault="00091E02" w:rsidP="005B64AC">
      <w:pPr>
        <w:spacing w:after="0" w:line="360" w:lineRule="auto"/>
        <w:ind w:left="717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016689" w:rsidRPr="000A70B0" w:rsidRDefault="00091E02" w:rsidP="000A70B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A70B0">
        <w:rPr>
          <w:rFonts w:ascii="Times New Roman" w:eastAsia="Times New Roman" w:hAnsi="Times New Roman" w:cs="Times New Roman"/>
          <w:sz w:val="24"/>
          <w:szCs w:val="24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016689" w:rsidRPr="005B64AC" w:rsidRDefault="00091E02" w:rsidP="005B64AC">
      <w:pPr>
        <w:spacing w:after="0" w:line="360" w:lineRule="auto"/>
        <w:ind w:left="717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016689" w:rsidRPr="005B64AC" w:rsidRDefault="00091E02" w:rsidP="005B64AC">
      <w:pPr>
        <w:numPr>
          <w:ilvl w:val="1"/>
          <w:numId w:val="3"/>
        </w:numPr>
        <w:spacing w:after="0" w:line="360" w:lineRule="auto"/>
        <w:ind w:left="0" w:right="5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Услуги, необходимые и обязательные для предоставления услуги, отсутствуют.  </w:t>
      </w:r>
    </w:p>
    <w:p w:rsidR="00016689" w:rsidRPr="005B64AC" w:rsidRDefault="00091E02" w:rsidP="005B64AC">
      <w:pPr>
        <w:spacing w:after="0" w:line="360" w:lineRule="auto"/>
        <w:ind w:left="717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016689" w:rsidRPr="000A70B0" w:rsidRDefault="00091E02" w:rsidP="005B64A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A70B0">
        <w:rPr>
          <w:rFonts w:ascii="Times New Roman" w:eastAsia="Times New Roman" w:hAnsi="Times New Roman" w:cs="Times New Roman"/>
          <w:sz w:val="24"/>
          <w:szCs w:val="24"/>
        </w:rPr>
        <w:t xml:space="preserve">Максимальный срок ожидания в очереди при подаче запроса о предоставлении муниципальной услуги и при получении результата предоставления </w:t>
      </w:r>
      <w:r w:rsidR="000A70B0" w:rsidRPr="000A70B0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0A70B0">
        <w:rPr>
          <w:rFonts w:ascii="Times New Roman" w:eastAsia="Times New Roman" w:hAnsi="Times New Roman" w:cs="Times New Roman"/>
          <w:sz w:val="24"/>
          <w:szCs w:val="24"/>
        </w:rPr>
        <w:t xml:space="preserve"> услуги</w:t>
      </w:r>
    </w:p>
    <w:p w:rsidR="00016689" w:rsidRPr="005B64AC" w:rsidRDefault="00091E02" w:rsidP="005B64AC">
      <w:pPr>
        <w:spacing w:after="0"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6689" w:rsidRPr="005B64AC" w:rsidRDefault="00091E02" w:rsidP="005B64AC">
      <w:pPr>
        <w:numPr>
          <w:ilvl w:val="1"/>
          <w:numId w:val="3"/>
        </w:numPr>
        <w:spacing w:after="0" w:line="360" w:lineRule="auto"/>
        <w:ind w:left="0" w:right="5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Максимальный срок ожидания в очереди при подаче запроса о предоставлении услуги и при получении результата предоставления услуги в </w:t>
      </w:r>
      <w:r w:rsidR="001B5F40" w:rsidRPr="005B64AC">
        <w:rPr>
          <w:rFonts w:ascii="Times New Roman" w:eastAsia="Times New Roman" w:hAnsi="Times New Roman" w:cs="Times New Roman"/>
          <w:sz w:val="24"/>
          <w:szCs w:val="24"/>
        </w:rPr>
        <w:t>Уп</w:t>
      </w:r>
      <w:r w:rsidR="000A70B0">
        <w:rPr>
          <w:rFonts w:ascii="Times New Roman" w:eastAsia="Times New Roman" w:hAnsi="Times New Roman" w:cs="Times New Roman"/>
          <w:sz w:val="24"/>
          <w:szCs w:val="24"/>
        </w:rPr>
        <w:t>олномоченном органе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, организации или многофункциональном центре составляет не более 15 минут. </w:t>
      </w:r>
    </w:p>
    <w:p w:rsidR="00016689" w:rsidRPr="005B64AC" w:rsidRDefault="00091E02" w:rsidP="005B64AC">
      <w:pPr>
        <w:spacing w:after="0"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6689" w:rsidRPr="000A70B0" w:rsidRDefault="00091E02" w:rsidP="000A70B0">
      <w:pPr>
        <w:spacing w:after="0" w:line="360" w:lineRule="auto"/>
        <w:ind w:left="10" w:right="64" w:hanging="10"/>
        <w:jc w:val="center"/>
        <w:rPr>
          <w:rFonts w:ascii="Times New Roman" w:hAnsi="Times New Roman" w:cs="Times New Roman"/>
          <w:sz w:val="24"/>
          <w:szCs w:val="24"/>
        </w:rPr>
      </w:pPr>
      <w:r w:rsidRPr="000A70B0">
        <w:rPr>
          <w:rFonts w:ascii="Times New Roman" w:eastAsia="Times New Roman" w:hAnsi="Times New Roman" w:cs="Times New Roman"/>
          <w:sz w:val="24"/>
          <w:szCs w:val="24"/>
        </w:rPr>
        <w:t xml:space="preserve">Требования к помещениям, в которых предоставляется муниципальная услуга </w:t>
      </w:r>
    </w:p>
    <w:p w:rsidR="00016689" w:rsidRPr="005B64AC" w:rsidRDefault="00091E02" w:rsidP="005B64AC">
      <w:pPr>
        <w:spacing w:after="0"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6689" w:rsidRPr="005B64AC" w:rsidRDefault="00091E02" w:rsidP="005B64AC">
      <w:pPr>
        <w:numPr>
          <w:ilvl w:val="1"/>
          <w:numId w:val="3"/>
        </w:numPr>
        <w:spacing w:after="0" w:line="360" w:lineRule="auto"/>
        <w:ind w:left="0" w:right="5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Местоположение административных зданий, в которых осуществляется прием заявлений о выдаче разрешения на ввод объекта в эксплуатацию и документов, необходимых для предоставления услуги, а также выдача результатов предоставления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услуги, должно обеспечивать удобство для граждан с точки зрения пешеходной доступности от остановок общественного транспорта. </w:t>
      </w:r>
    </w:p>
    <w:p w:rsidR="00016689" w:rsidRPr="005B64AC" w:rsidRDefault="00091E02" w:rsidP="005B64AC">
      <w:pPr>
        <w:spacing w:after="0" w:line="360" w:lineRule="auto"/>
        <w:ind w:left="-15" w:right="50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В случае,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 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</w:t>
      </w:r>
    </w:p>
    <w:p w:rsidR="00016689" w:rsidRPr="005B64AC" w:rsidRDefault="00091E02" w:rsidP="005B64AC">
      <w:pPr>
        <w:spacing w:after="0" w:line="360" w:lineRule="auto"/>
        <w:ind w:left="-15" w:right="54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(или) детей-инвалидов. </w:t>
      </w:r>
    </w:p>
    <w:p w:rsidR="00016689" w:rsidRPr="005B64AC" w:rsidRDefault="00091E02" w:rsidP="005B64AC">
      <w:pPr>
        <w:spacing w:after="0" w:line="360" w:lineRule="auto"/>
        <w:ind w:left="-15" w:right="54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 </w:t>
      </w:r>
    </w:p>
    <w:p w:rsidR="00016689" w:rsidRPr="005B64AC" w:rsidRDefault="00091E02" w:rsidP="005B64AC">
      <w:pPr>
        <w:spacing w:after="0" w:line="360" w:lineRule="auto"/>
        <w:ind w:left="-15" w:right="54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Центральный вход в здание </w:t>
      </w:r>
      <w:r w:rsidR="007F1637" w:rsidRPr="005B64AC">
        <w:rPr>
          <w:rFonts w:ascii="Times New Roman" w:eastAsia="Times New Roman" w:hAnsi="Times New Roman" w:cs="Times New Roman"/>
          <w:sz w:val="24"/>
          <w:szCs w:val="24"/>
        </w:rPr>
        <w:t xml:space="preserve">Управления строительства и архитектуры Администрации Саткинского муниципального района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должен быть оборудован информационной табличкой (вывеской), содержащей информацию: </w:t>
      </w:r>
    </w:p>
    <w:p w:rsidR="00016689" w:rsidRPr="005B64AC" w:rsidRDefault="00091E02" w:rsidP="005B64AC">
      <w:pPr>
        <w:spacing w:after="0" w:line="360" w:lineRule="auto"/>
        <w:ind w:left="709" w:right="54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наименование; </w:t>
      </w:r>
    </w:p>
    <w:p w:rsidR="00016689" w:rsidRPr="005B64AC" w:rsidRDefault="00091E02" w:rsidP="005B64AC">
      <w:pPr>
        <w:spacing w:after="0" w:line="360" w:lineRule="auto"/>
        <w:ind w:left="704" w:right="4440" w:hanging="10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местонахождение и юридический адрес; режим работы; график приема; номера телефонов для справок. </w:t>
      </w:r>
    </w:p>
    <w:p w:rsidR="00016689" w:rsidRPr="005B64AC" w:rsidRDefault="00091E02" w:rsidP="005B64AC">
      <w:pPr>
        <w:spacing w:after="0" w:line="360" w:lineRule="auto"/>
        <w:ind w:left="-15" w:right="54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Помещения, в которых предоставляется услуга, должны соответствовать санитарно-эпидемиологическим правилам и нормативам. </w:t>
      </w:r>
    </w:p>
    <w:p w:rsidR="00016689" w:rsidRPr="005B64AC" w:rsidRDefault="00091E02" w:rsidP="005B64AC">
      <w:pPr>
        <w:spacing w:after="0" w:line="360" w:lineRule="auto"/>
        <w:ind w:left="704" w:right="1513" w:hanging="10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Помещения, в которых предоставляется услуга, оснащаются: противопожарной системой и средствами пожаротушения; системой оповещения о возникновении чрезвычайной ситуации; средствами оказания первой медицинской помощи; туалетными комнатами для посетителей. </w:t>
      </w:r>
    </w:p>
    <w:p w:rsidR="00016689" w:rsidRPr="005B64AC" w:rsidRDefault="00091E02" w:rsidP="005B64AC">
      <w:pPr>
        <w:spacing w:after="0" w:line="360" w:lineRule="auto"/>
        <w:ind w:left="-15" w:right="54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 </w:t>
      </w:r>
    </w:p>
    <w:p w:rsidR="00016689" w:rsidRPr="005B64AC" w:rsidRDefault="00091E02" w:rsidP="005B64AC">
      <w:pPr>
        <w:spacing w:after="0" w:line="360" w:lineRule="auto"/>
        <w:ind w:left="-15" w:right="54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 </w:t>
      </w:r>
    </w:p>
    <w:p w:rsidR="00016689" w:rsidRPr="005B64AC" w:rsidRDefault="00091E02" w:rsidP="005B64AC">
      <w:pPr>
        <w:spacing w:after="0" w:line="360" w:lineRule="auto"/>
        <w:ind w:left="-15" w:right="54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Места для заполнения заявлений о выдаче разрешения на ввод объекта в эксплуатацию оборудуются стульями, столами (стойками), бланками заявлений о выдаче разрешения на ввод объекта в эксплуатацию, письменными принадлежностями. </w:t>
      </w:r>
    </w:p>
    <w:p w:rsidR="00016689" w:rsidRPr="005B64AC" w:rsidRDefault="00091E02" w:rsidP="005B64AC">
      <w:pPr>
        <w:spacing w:after="0" w:line="360" w:lineRule="auto"/>
        <w:ind w:left="-15" w:right="54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Места приема заявителей оборудуются информационными табличками (вывесками) с указанием: </w:t>
      </w:r>
    </w:p>
    <w:p w:rsidR="00016689" w:rsidRPr="005B64AC" w:rsidRDefault="00091E02" w:rsidP="005B64AC">
      <w:pPr>
        <w:spacing w:after="0" w:line="360" w:lineRule="auto"/>
        <w:ind w:left="709" w:right="54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номера кабинета и наименования отдела; </w:t>
      </w:r>
    </w:p>
    <w:p w:rsidR="00016689" w:rsidRPr="005B64AC" w:rsidRDefault="00091E02" w:rsidP="005B64AC">
      <w:pPr>
        <w:spacing w:after="0" w:line="360" w:lineRule="auto"/>
        <w:ind w:left="709" w:right="54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фамилии, имени и отчества (последнее – при наличии), должности </w:t>
      </w:r>
    </w:p>
    <w:p w:rsidR="004C35A6" w:rsidRDefault="00091E02" w:rsidP="005B64AC">
      <w:pPr>
        <w:spacing w:after="0" w:line="360" w:lineRule="auto"/>
        <w:ind w:left="693" w:right="3797" w:hanging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ответственного лица за прием документов; </w:t>
      </w:r>
    </w:p>
    <w:p w:rsidR="00016689" w:rsidRPr="005B64AC" w:rsidRDefault="004C35A6" w:rsidP="005B64AC">
      <w:pPr>
        <w:spacing w:after="0" w:line="360" w:lineRule="auto"/>
        <w:ind w:left="693" w:right="3797" w:hanging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="00091E02" w:rsidRPr="005B64AC">
        <w:rPr>
          <w:rFonts w:ascii="Times New Roman" w:eastAsia="Times New Roman" w:hAnsi="Times New Roman" w:cs="Times New Roman"/>
          <w:sz w:val="24"/>
          <w:szCs w:val="24"/>
        </w:rPr>
        <w:t xml:space="preserve">графика приема заявителей. </w:t>
      </w:r>
    </w:p>
    <w:p w:rsidR="004C35A6" w:rsidRDefault="00091E02" w:rsidP="004C35A6">
      <w:pPr>
        <w:spacing w:after="0" w:line="36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>Рабочее место каждого ответственного лица за прием документов, должно быть</w:t>
      </w:r>
    </w:p>
    <w:p w:rsidR="00016689" w:rsidRPr="004C35A6" w:rsidRDefault="00091E02" w:rsidP="004C35A6">
      <w:pPr>
        <w:spacing w:after="0" w:line="360" w:lineRule="auto"/>
        <w:ind w:right="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>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:rsidR="00016689" w:rsidRPr="005B64AC" w:rsidRDefault="00091E02" w:rsidP="005B64AC">
      <w:pPr>
        <w:spacing w:after="0" w:line="360" w:lineRule="auto"/>
        <w:ind w:left="-15" w:right="4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Лицо, ответственное за прием документов, должно иметь настольную табличку с указанием фамилии, имени, отчества (последнее - при наличии) и должности. </w:t>
      </w:r>
    </w:p>
    <w:p w:rsidR="00016689" w:rsidRPr="005B64AC" w:rsidRDefault="00091E02" w:rsidP="005B64AC">
      <w:pPr>
        <w:spacing w:after="0" w:line="360" w:lineRule="auto"/>
        <w:ind w:left="718" w:right="48" w:hanging="10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При предоставлении услуги инвалидам обеспечиваются: </w:t>
      </w:r>
    </w:p>
    <w:p w:rsidR="00016689" w:rsidRPr="005B64AC" w:rsidRDefault="00091E02" w:rsidP="005B64AC">
      <w:pPr>
        <w:spacing w:after="0" w:line="360" w:lineRule="auto"/>
        <w:ind w:left="718" w:right="48" w:hanging="10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возможность беспрепятственного доступа к объекту (зданию, помещению), в </w:t>
      </w:r>
    </w:p>
    <w:p w:rsidR="00016689" w:rsidRPr="005B64AC" w:rsidRDefault="00091E02" w:rsidP="005B64AC">
      <w:pPr>
        <w:spacing w:after="0" w:line="360" w:lineRule="auto"/>
        <w:ind w:left="-5" w:right="48" w:hanging="10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котором предоставляется услуга; возможность самостоятельного передвижения по территории, на которой расположены здания и помещения, в которых предоставляется услуга, а также входа в такие объекты и выхода из них, посадки в транспортное средство и высадки из него, в том числе с использование кресла-коляски; сопровождение инвалидов, имеющих стойкие расстройства функции зрения и самостоятельного передвижения; 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услуга, и к услуге с учетом ограничений их жизнедеятельности;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 допуск </w:t>
      </w:r>
      <w:proofErr w:type="spellStart"/>
      <w:r w:rsidRPr="005B64AC">
        <w:rPr>
          <w:rFonts w:ascii="Times New Roman" w:eastAsia="Times New Roman" w:hAnsi="Times New Roman" w:cs="Times New Roman"/>
          <w:sz w:val="24"/>
          <w:szCs w:val="24"/>
        </w:rPr>
        <w:t>сурдопереводчика</w:t>
      </w:r>
      <w:proofErr w:type="spellEnd"/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5B64AC">
        <w:rPr>
          <w:rFonts w:ascii="Times New Roman" w:eastAsia="Times New Roman" w:hAnsi="Times New Roman" w:cs="Times New Roman"/>
          <w:sz w:val="24"/>
          <w:szCs w:val="24"/>
        </w:rPr>
        <w:t>тифлосурдопереводчика</w:t>
      </w:r>
      <w:proofErr w:type="spellEnd"/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016689" w:rsidRPr="005B64AC" w:rsidRDefault="00091E02" w:rsidP="005B64AC">
      <w:pPr>
        <w:spacing w:after="0" w:line="360" w:lineRule="auto"/>
        <w:ind w:left="-15" w:right="4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допуск собаки-проводника при наличии документа, подтверждающего ее специальное обучение, на объекты (здания, помещения), в которых предоставляются услуги; оказание инвалидам помощи в преодолении барьеров, мешающих получению ими государственных и муниципальных услуг наравне с другими лицами. </w:t>
      </w:r>
    </w:p>
    <w:p w:rsidR="00016689" w:rsidRPr="005B64AC" w:rsidRDefault="00091E02" w:rsidP="005B64AC">
      <w:pPr>
        <w:spacing w:after="0" w:line="360" w:lineRule="auto"/>
        <w:ind w:left="10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</w:t>
      </w:r>
    </w:p>
    <w:p w:rsidR="00016689" w:rsidRPr="00BA7B7A" w:rsidRDefault="00091E02" w:rsidP="005B64A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A7B7A">
        <w:rPr>
          <w:rFonts w:ascii="Times New Roman" w:eastAsia="Times New Roman" w:hAnsi="Times New Roman" w:cs="Times New Roman"/>
          <w:sz w:val="24"/>
          <w:szCs w:val="24"/>
        </w:rPr>
        <w:t xml:space="preserve">Показатели доступности и качества муниципальной услуги </w:t>
      </w:r>
    </w:p>
    <w:p w:rsidR="00016689" w:rsidRPr="005B64AC" w:rsidRDefault="00091E02" w:rsidP="005B64AC">
      <w:pPr>
        <w:spacing w:after="0"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6689" w:rsidRPr="005B64AC" w:rsidRDefault="00091E02" w:rsidP="005B64AC">
      <w:pPr>
        <w:spacing w:after="0" w:line="360" w:lineRule="auto"/>
        <w:ind w:left="-15" w:right="4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2.36. Основными показателями доступности предоставления услуги являются: </w:t>
      </w:r>
    </w:p>
    <w:p w:rsidR="00016689" w:rsidRPr="005B64AC" w:rsidRDefault="00091E02" w:rsidP="005B64AC">
      <w:pPr>
        <w:spacing w:after="0" w:line="360" w:lineRule="auto"/>
        <w:ind w:left="-15" w:right="4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наличие полной и понятной информации о порядке, сроках и ходе предоставления услуги в информационно-телекоммуникационных сетях общего пользования (в том числе в сети «Интернет»), средствах массовой информации; возможность получения заявителем уведомлений о предоставлении услуги с </w:t>
      </w:r>
    </w:p>
    <w:p w:rsidR="00016689" w:rsidRPr="005B64AC" w:rsidRDefault="00091E02" w:rsidP="005B64AC">
      <w:pPr>
        <w:spacing w:after="0" w:line="360" w:lineRule="auto"/>
        <w:ind w:left="693" w:right="48" w:hanging="70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помощью Единого портала, регионального портала; возможность получения информации о ходе предоставления услуги, в том </w:t>
      </w:r>
    </w:p>
    <w:p w:rsidR="00016689" w:rsidRPr="005B64AC" w:rsidRDefault="00091E02" w:rsidP="005B64AC">
      <w:pPr>
        <w:spacing w:after="0" w:line="360" w:lineRule="auto"/>
        <w:ind w:left="-5" w:right="48" w:hanging="10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числе с использованием информационно-коммуникационных технологий. </w:t>
      </w:r>
    </w:p>
    <w:p w:rsidR="00016689" w:rsidRPr="005B64AC" w:rsidRDefault="00091E02" w:rsidP="005B64AC">
      <w:pPr>
        <w:spacing w:after="0" w:line="360" w:lineRule="auto"/>
        <w:ind w:left="719" w:right="48" w:hanging="10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2.37. Основными показателями качества предоставления услуги являются: </w:t>
      </w:r>
    </w:p>
    <w:p w:rsidR="00016689" w:rsidRPr="005B64AC" w:rsidRDefault="00091E02" w:rsidP="004C35A6">
      <w:pPr>
        <w:spacing w:after="0" w:line="360" w:lineRule="auto"/>
        <w:ind w:right="48" w:hanging="10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своевременность предоставления услуги в соответствии со стандартом ее предоставления, установленным настоящим Административным регламентом; минимально возможное количество взаимодействий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ab/>
        <w:t xml:space="preserve">гражданина с должностными лицами, участвующими в предоставлении услуги; отсутствие обоснованных жалоб на действия (бездействие) сотрудников и их некорректное (невнимательное) отношение к заявителям; отсутствие нарушений установленных сроков в процессе предоставления услуги; отсутствие заявлений об оспаривании решений, действий (бездействия) </w:t>
      </w:r>
      <w:r w:rsidR="007F1637" w:rsidRPr="005B64AC">
        <w:rPr>
          <w:rFonts w:ascii="Times New Roman" w:eastAsia="Times New Roman" w:hAnsi="Times New Roman" w:cs="Times New Roman"/>
          <w:sz w:val="24"/>
          <w:szCs w:val="24"/>
        </w:rPr>
        <w:t>Уп</w:t>
      </w:r>
      <w:r w:rsidR="00BA7B7A">
        <w:rPr>
          <w:rFonts w:ascii="Times New Roman" w:eastAsia="Times New Roman" w:hAnsi="Times New Roman" w:cs="Times New Roman"/>
          <w:sz w:val="24"/>
          <w:szCs w:val="24"/>
        </w:rPr>
        <w:t>олномоченного органа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, его должностных лиц, принимаемых (совершенных) при предоставлении услуги, по итогам рассмотрения которых вынесены решения об удовлетворении (частичном удовлетворении) требований заявителей. </w:t>
      </w:r>
    </w:p>
    <w:p w:rsidR="00016689" w:rsidRPr="005B64AC" w:rsidRDefault="00091E02" w:rsidP="005B64AC">
      <w:pPr>
        <w:spacing w:after="0" w:line="36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6689" w:rsidRPr="00BA7B7A" w:rsidRDefault="00091E02" w:rsidP="004C35A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A7B7A">
        <w:rPr>
          <w:rFonts w:ascii="Times New Roman" w:eastAsia="Times New Roman" w:hAnsi="Times New Roman" w:cs="Times New Roman"/>
          <w:sz w:val="24"/>
          <w:szCs w:val="24"/>
        </w:rPr>
        <w:t>Раздел III. Состав, последовательность и сроки выполнения административных процедур (действий), требования к порядку их</w:t>
      </w:r>
    </w:p>
    <w:p w:rsidR="00016689" w:rsidRPr="00BA7B7A" w:rsidRDefault="00091E02" w:rsidP="004C35A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A7B7A">
        <w:rPr>
          <w:rFonts w:ascii="Times New Roman" w:eastAsia="Times New Roman" w:hAnsi="Times New Roman" w:cs="Times New Roman"/>
          <w:sz w:val="24"/>
          <w:szCs w:val="24"/>
        </w:rPr>
        <w:t>выполнения, в том числе особенности выполнения административных</w:t>
      </w:r>
      <w:r w:rsidR="007F1637" w:rsidRPr="00BA7B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A7B7A">
        <w:rPr>
          <w:rFonts w:ascii="Times New Roman" w:eastAsia="Times New Roman" w:hAnsi="Times New Roman" w:cs="Times New Roman"/>
          <w:sz w:val="24"/>
          <w:szCs w:val="24"/>
        </w:rPr>
        <w:t>процедур в электронной форме</w:t>
      </w:r>
    </w:p>
    <w:p w:rsidR="00016689" w:rsidRPr="00BA7B7A" w:rsidRDefault="00016689" w:rsidP="004C35A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16689" w:rsidRPr="00BA7B7A" w:rsidRDefault="00091E02" w:rsidP="004C35A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A7B7A">
        <w:rPr>
          <w:rFonts w:ascii="Times New Roman" w:eastAsia="Times New Roman" w:hAnsi="Times New Roman" w:cs="Times New Roman"/>
          <w:sz w:val="24"/>
          <w:szCs w:val="24"/>
        </w:rPr>
        <w:t>Исчерпывающий перечень административных процедур</w:t>
      </w:r>
    </w:p>
    <w:p w:rsidR="00016689" w:rsidRPr="005B64AC" w:rsidRDefault="00091E02" w:rsidP="005B64AC">
      <w:pPr>
        <w:spacing w:after="0" w:line="36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6689" w:rsidRPr="005B64AC" w:rsidRDefault="00091E02" w:rsidP="005B64AC">
      <w:pPr>
        <w:spacing w:after="0" w:line="360" w:lineRule="auto"/>
        <w:ind w:left="-15" w:right="5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3.1. Предоставление услуги включает в себя следующие административные процедуры: </w:t>
      </w:r>
    </w:p>
    <w:p w:rsidR="00016689" w:rsidRPr="005B64AC" w:rsidRDefault="00091E02" w:rsidP="005B64AC">
      <w:pPr>
        <w:spacing w:after="0" w:line="360" w:lineRule="auto"/>
        <w:ind w:left="719" w:right="53" w:hanging="10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прием, проверка документов и регистрация заявления о выдаче разрешения </w:t>
      </w:r>
    </w:p>
    <w:p w:rsidR="00016689" w:rsidRPr="005B64AC" w:rsidRDefault="00091E02" w:rsidP="005B64AC">
      <w:pPr>
        <w:spacing w:after="0" w:line="360" w:lineRule="auto"/>
        <w:ind w:left="-5" w:right="53" w:hanging="10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на ввод объекта в эксплуатацию; получение сведений посредством межведомственного информационного взаимодействия, в том числе с использованием федеральной государственной информационной системы «Единая система межведомственного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электронного взаимодействия» (далее – СМЭВ); рассмотрение документов и сведений; принятие решения; выдача результата. </w:t>
      </w:r>
    </w:p>
    <w:p w:rsidR="00016689" w:rsidRPr="005B64AC" w:rsidRDefault="00091E02" w:rsidP="005B64AC">
      <w:pPr>
        <w:spacing w:after="0" w:line="360" w:lineRule="auto"/>
        <w:ind w:left="-15" w:right="5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Описание административных процедур представлено в Приложении № 10 к настоящему Административному регламенту. </w:t>
      </w:r>
    </w:p>
    <w:p w:rsidR="00016689" w:rsidRPr="005B64AC" w:rsidRDefault="00091E02" w:rsidP="005B64AC">
      <w:pPr>
        <w:spacing w:after="0" w:line="360" w:lineRule="auto"/>
        <w:ind w:left="717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016689" w:rsidRPr="00BA7B7A" w:rsidRDefault="00091E02" w:rsidP="004C35A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A7B7A">
        <w:rPr>
          <w:rFonts w:ascii="Times New Roman" w:eastAsia="Times New Roman" w:hAnsi="Times New Roman" w:cs="Times New Roman"/>
          <w:sz w:val="24"/>
          <w:szCs w:val="24"/>
        </w:rPr>
        <w:t>Перечень административных процедур (действий) при предоставлении муниципальной услуги услуг в электронной форме</w:t>
      </w:r>
    </w:p>
    <w:p w:rsidR="00016689" w:rsidRPr="005B64AC" w:rsidRDefault="00091E02" w:rsidP="004C35A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6689" w:rsidRDefault="00091E02" w:rsidP="004C35A6">
      <w:pPr>
        <w:spacing w:after="0" w:line="360" w:lineRule="auto"/>
        <w:ind w:right="53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3.2. При предоставлении услуги в электронной форме заявителю обеспечиваются: </w:t>
      </w:r>
    </w:p>
    <w:p w:rsidR="00BA7B7A" w:rsidRDefault="00BA7B7A" w:rsidP="00BA7B7A">
      <w:pPr>
        <w:spacing w:after="0" w:line="360" w:lineRule="auto"/>
        <w:ind w:left="567" w:right="53" w:hanging="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091E02" w:rsidRPr="005B64AC">
        <w:rPr>
          <w:rFonts w:ascii="Times New Roman" w:eastAsia="Times New Roman" w:hAnsi="Times New Roman" w:cs="Times New Roman"/>
          <w:sz w:val="24"/>
          <w:szCs w:val="24"/>
        </w:rPr>
        <w:t xml:space="preserve">получение информации о порядке и сроках предоставления услуги; </w:t>
      </w:r>
    </w:p>
    <w:p w:rsidR="00BA7B7A" w:rsidRDefault="00091E02" w:rsidP="00BA7B7A">
      <w:pPr>
        <w:spacing w:after="0" w:line="360" w:lineRule="auto"/>
        <w:ind w:left="567" w:right="53" w:hanging="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>формирование заявления о выдаче разрешения на ввод объекта в</w:t>
      </w:r>
      <w:r w:rsidR="00BA7B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>эксплуатацию;</w:t>
      </w:r>
    </w:p>
    <w:p w:rsidR="00016689" w:rsidRPr="005B64AC" w:rsidRDefault="00091E02" w:rsidP="00BA7B7A">
      <w:pPr>
        <w:spacing w:after="0" w:line="360" w:lineRule="auto"/>
        <w:ind w:right="53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прием и регистрация </w:t>
      </w:r>
      <w:r w:rsidR="00BA7B7A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>полномоченным органом</w:t>
      </w:r>
      <w:r w:rsidR="00BA7B7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заявления о выдаче разрешения на ввод объекта в эксплуатацию и иных документов, необходимых для предоставления услуги; получение результата предоставления услуги;  </w:t>
      </w:r>
    </w:p>
    <w:p w:rsidR="00016689" w:rsidRPr="005B64AC" w:rsidRDefault="00091E02" w:rsidP="005B64AC">
      <w:pPr>
        <w:spacing w:after="0" w:line="360" w:lineRule="auto"/>
        <w:ind w:left="708" w:right="44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получение сведений о ходе рассмотрения заявления о выдаче разрешения на </w:t>
      </w:r>
    </w:p>
    <w:p w:rsidR="00016689" w:rsidRPr="005B64AC" w:rsidRDefault="00091E02" w:rsidP="00BA7B7A">
      <w:pPr>
        <w:spacing w:after="0" w:line="360" w:lineRule="auto"/>
        <w:ind w:left="693" w:right="-2" w:hanging="70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>ввод объекта в эксплуатацию</w:t>
      </w:r>
      <w:r w:rsidR="00BA7B7A">
        <w:rPr>
          <w:rFonts w:ascii="Times New Roman" w:eastAsia="Times New Roman" w:hAnsi="Times New Roman" w:cs="Times New Roman"/>
          <w:sz w:val="24"/>
          <w:szCs w:val="24"/>
        </w:rPr>
        <w:t>; осуществление оценки качества пр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едоставления услуги; </w:t>
      </w:r>
    </w:p>
    <w:p w:rsidR="00016689" w:rsidRPr="005B64AC" w:rsidRDefault="00091E02" w:rsidP="005B64AC">
      <w:pPr>
        <w:spacing w:after="0" w:line="360" w:lineRule="auto"/>
        <w:ind w:left="-15" w:right="44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досудебное (внесудебное) обжалование решений и действий (бездействия) </w:t>
      </w:r>
      <w:r w:rsidR="007F1637" w:rsidRPr="005B64AC">
        <w:rPr>
          <w:rFonts w:ascii="Times New Roman" w:eastAsia="Times New Roman" w:hAnsi="Times New Roman" w:cs="Times New Roman"/>
          <w:sz w:val="24"/>
          <w:szCs w:val="24"/>
        </w:rPr>
        <w:t>Уп</w:t>
      </w:r>
      <w:r w:rsidR="00BA7B7A">
        <w:rPr>
          <w:rFonts w:ascii="Times New Roman" w:eastAsia="Times New Roman" w:hAnsi="Times New Roman" w:cs="Times New Roman"/>
          <w:sz w:val="24"/>
          <w:szCs w:val="24"/>
        </w:rPr>
        <w:t>олномоченного органа</w:t>
      </w:r>
      <w:r w:rsidR="007F1637"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либо действия (бездействие) должностных лиц </w:t>
      </w:r>
      <w:r w:rsidR="00522518" w:rsidRPr="005B64AC">
        <w:rPr>
          <w:rFonts w:ascii="Times New Roman" w:eastAsia="Times New Roman" w:hAnsi="Times New Roman" w:cs="Times New Roman"/>
          <w:sz w:val="24"/>
          <w:szCs w:val="24"/>
        </w:rPr>
        <w:t>Уп</w:t>
      </w:r>
      <w:r w:rsidR="00BA7B7A">
        <w:rPr>
          <w:rFonts w:ascii="Times New Roman" w:eastAsia="Times New Roman" w:hAnsi="Times New Roman" w:cs="Times New Roman"/>
          <w:sz w:val="24"/>
          <w:szCs w:val="24"/>
        </w:rPr>
        <w:t>олномоченного ор</w:t>
      </w:r>
      <w:r w:rsidR="00AA58E5">
        <w:rPr>
          <w:rFonts w:ascii="Times New Roman" w:eastAsia="Times New Roman" w:hAnsi="Times New Roman" w:cs="Times New Roman"/>
          <w:sz w:val="24"/>
          <w:szCs w:val="24"/>
        </w:rPr>
        <w:t>г</w:t>
      </w:r>
      <w:r w:rsidR="00BA7B7A">
        <w:rPr>
          <w:rFonts w:ascii="Times New Roman" w:eastAsia="Times New Roman" w:hAnsi="Times New Roman" w:cs="Times New Roman"/>
          <w:sz w:val="24"/>
          <w:szCs w:val="24"/>
        </w:rPr>
        <w:t>ана</w:t>
      </w:r>
      <w:r w:rsidR="004C35A6" w:rsidRPr="005B64AC">
        <w:rPr>
          <w:rFonts w:ascii="Times New Roman" w:eastAsia="Times New Roman" w:hAnsi="Times New Roman" w:cs="Times New Roman"/>
          <w:sz w:val="24"/>
          <w:szCs w:val="24"/>
        </w:rPr>
        <w:t>,</w:t>
      </w:r>
      <w:r w:rsidR="00522518"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либо государственного (муниципального) служащего. </w:t>
      </w:r>
    </w:p>
    <w:p w:rsidR="00016689" w:rsidRPr="005B64AC" w:rsidRDefault="00091E02" w:rsidP="005B64AC">
      <w:pPr>
        <w:spacing w:after="0" w:line="360" w:lineRule="auto"/>
        <w:ind w:left="10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016689" w:rsidRPr="00BA7B7A" w:rsidRDefault="00091E02" w:rsidP="005B64A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A7B7A">
        <w:rPr>
          <w:rFonts w:ascii="Times New Roman" w:eastAsia="Times New Roman" w:hAnsi="Times New Roman" w:cs="Times New Roman"/>
          <w:sz w:val="24"/>
          <w:szCs w:val="24"/>
        </w:rPr>
        <w:t xml:space="preserve">Порядок осуществления административных процедур (действий) в электронной форме  </w:t>
      </w:r>
    </w:p>
    <w:p w:rsidR="00016689" w:rsidRPr="005B64AC" w:rsidRDefault="00091E02" w:rsidP="005B64AC">
      <w:pPr>
        <w:spacing w:after="0"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6689" w:rsidRPr="005B64AC" w:rsidRDefault="00091E02" w:rsidP="005B64AC">
      <w:pPr>
        <w:spacing w:after="0" w:line="360" w:lineRule="auto"/>
        <w:ind w:left="-15" w:right="44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3.3. Формирование заявления о выдаче разрешения на ввод объекта в эксплуатацию. </w:t>
      </w:r>
    </w:p>
    <w:p w:rsidR="00016689" w:rsidRPr="005B64AC" w:rsidRDefault="00091E02" w:rsidP="005B64AC">
      <w:pPr>
        <w:spacing w:after="0" w:line="360" w:lineRule="auto"/>
        <w:ind w:left="-15" w:right="44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заявления о выдаче разрешения на ввод объекта в эксплуатацию осуществляется посредством заполнения электронной формы заявления о выдаче разрешения на ввод объекта в эксплуатацию на Едином портале, региональном портале без необходимости дополнительной подачи заявления о выдаче разрешения на ввод объекта в эксплуатацию в какой-либо иной форме. </w:t>
      </w:r>
    </w:p>
    <w:p w:rsidR="00016689" w:rsidRPr="005B64AC" w:rsidRDefault="00091E02" w:rsidP="005B64AC">
      <w:pPr>
        <w:spacing w:after="0" w:line="360" w:lineRule="auto"/>
        <w:ind w:left="-15" w:right="44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Форматно-логическая проверка сформированного заявления о выдаче разрешения на ввод объекта в эксплуатацию осуществляется после заполнения заявителем каждого из полей электронной формы заявления о выдаче разрешения на ввод объекта в эксплуатацию. При выявлении некорректно заполненного поля электронной формы заявления о выдаче разрешения на ввод объекта в эксплуатацию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о выдаче разрешения на ввод объекта в эксплуатацию. </w:t>
      </w:r>
    </w:p>
    <w:p w:rsidR="00016689" w:rsidRPr="005B64AC" w:rsidRDefault="00091E02" w:rsidP="005B64AC">
      <w:pPr>
        <w:spacing w:after="0" w:line="360" w:lineRule="auto"/>
        <w:ind w:left="708" w:right="44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 формировании заявления заявителю обеспечивается: </w:t>
      </w:r>
    </w:p>
    <w:p w:rsidR="00016689" w:rsidRPr="005B64AC" w:rsidRDefault="00091E02" w:rsidP="005B64AC">
      <w:pPr>
        <w:spacing w:after="0" w:line="360" w:lineRule="auto"/>
        <w:ind w:left="-15" w:right="44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а) возможность копирования и сохранения заявления о выдаче разрешения на ввод объекта в эксплуатацию и иных документов, указанных в подпунктах "б"-"д" пункта 2.8, пункте 2.9 настоящего Административного регламента, необходимых для предоставления услуги; </w:t>
      </w:r>
    </w:p>
    <w:p w:rsidR="00016689" w:rsidRPr="005B64AC" w:rsidRDefault="00091E02" w:rsidP="005B64AC">
      <w:pPr>
        <w:spacing w:after="0" w:line="360" w:lineRule="auto"/>
        <w:ind w:left="708" w:right="44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б) возможность печати на бумажном носителе копии электронной формы </w:t>
      </w:r>
    </w:p>
    <w:p w:rsidR="00016689" w:rsidRPr="005B64AC" w:rsidRDefault="00091E02" w:rsidP="005B64AC">
      <w:pPr>
        <w:spacing w:after="0" w:line="360" w:lineRule="auto"/>
        <w:ind w:left="-15" w:right="44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заявления о выдаче разрешения на ввод объекта в эксплуатацию; </w:t>
      </w:r>
    </w:p>
    <w:p w:rsidR="00016689" w:rsidRPr="005B64AC" w:rsidRDefault="00091E02" w:rsidP="005B64AC">
      <w:pPr>
        <w:spacing w:after="0" w:line="360" w:lineRule="auto"/>
        <w:ind w:left="-15" w:right="44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в) сохранение ранее введенных в электронную форму заявления о выдаче разрешения на ввод объекта в эксплуатацию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 о выдаче разрешения на ввод объекта в эксплуатацию; </w:t>
      </w:r>
    </w:p>
    <w:p w:rsidR="00016689" w:rsidRPr="005B64AC" w:rsidRDefault="00091E02" w:rsidP="005B64AC">
      <w:pPr>
        <w:spacing w:after="0" w:line="360" w:lineRule="auto"/>
        <w:ind w:left="-15" w:right="47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г) заполнение полей электронной формы заявления о выдаче разрешения на ввод объекта в эксплуатацию до начала ввода сведений заявителем с использованием сведений, размещенных в ЕСИА, и сведений, опубликованных на Едином портале, региональном портале, в части, касающейся сведений, отсутствующих в ЕСИА; </w:t>
      </w:r>
    </w:p>
    <w:p w:rsidR="00016689" w:rsidRPr="005B64AC" w:rsidRDefault="00091E02" w:rsidP="005B64AC">
      <w:pPr>
        <w:spacing w:after="0" w:line="360" w:lineRule="auto"/>
        <w:ind w:left="-15" w:right="47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д) возможность вернуться на любой из этапов заполнения электронной формы заявления о выдаче разрешения на ввод объекта в эксплуатацию без потери ранее введенной информации; </w:t>
      </w:r>
    </w:p>
    <w:p w:rsidR="00016689" w:rsidRPr="005B64AC" w:rsidRDefault="00091E02" w:rsidP="005B64AC">
      <w:pPr>
        <w:spacing w:after="0" w:line="360" w:lineRule="auto"/>
        <w:ind w:left="-15" w:right="47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е) возможность доступа заявителя на Едином портале, региональном портале к ранее поданным им заявлениям о выдаче разрешения на ввод объекта в эксплуатацию в течение не менее одного года, а также частично сформированных заявлений о выдаче разрешения на ввод объекта в эксплуатацию– в течение не менее 3 месяцев. </w:t>
      </w:r>
    </w:p>
    <w:p w:rsidR="00016689" w:rsidRPr="005B64AC" w:rsidRDefault="00091E02" w:rsidP="005B64AC">
      <w:pPr>
        <w:spacing w:after="0" w:line="360" w:lineRule="auto"/>
        <w:ind w:left="-15" w:right="47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Сформированное и подписанное заявление о выдаче разрешения на ввод объекта в эксплуатацию и иные документы, необходимые для предоставления услуги, направляются в </w:t>
      </w:r>
      <w:r w:rsidR="00522518" w:rsidRPr="005B64AC">
        <w:rPr>
          <w:rFonts w:ascii="Times New Roman" w:eastAsia="Times New Roman" w:hAnsi="Times New Roman" w:cs="Times New Roman"/>
          <w:sz w:val="24"/>
          <w:szCs w:val="24"/>
        </w:rPr>
        <w:t xml:space="preserve">Управление строительства и архитектуры Администрации Саткинского муниципального района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посредством Единого портала, регионального портала. </w:t>
      </w:r>
    </w:p>
    <w:p w:rsidR="00016689" w:rsidRPr="005B64AC" w:rsidRDefault="00091E02" w:rsidP="005B64AC">
      <w:pPr>
        <w:spacing w:after="0" w:line="360" w:lineRule="auto"/>
        <w:ind w:left="-15" w:right="47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3.4. </w:t>
      </w:r>
      <w:r w:rsidR="00522518" w:rsidRPr="005B64AC">
        <w:rPr>
          <w:rFonts w:ascii="Times New Roman" w:eastAsia="Times New Roman" w:hAnsi="Times New Roman" w:cs="Times New Roman"/>
          <w:sz w:val="24"/>
          <w:szCs w:val="24"/>
        </w:rPr>
        <w:t>Уп</w:t>
      </w:r>
      <w:r w:rsidR="00AA58E5">
        <w:rPr>
          <w:rFonts w:ascii="Times New Roman" w:eastAsia="Times New Roman" w:hAnsi="Times New Roman" w:cs="Times New Roman"/>
          <w:sz w:val="24"/>
          <w:szCs w:val="24"/>
        </w:rPr>
        <w:t>олномоченный орган</w:t>
      </w:r>
      <w:r w:rsidR="00522518"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обеспечивает в срок не позднее одного рабочего дня с момента подачи заявления о выдаче разрешения на ввод объекта в эксплуатацию на Едином портале, региональном портале, а в случае его поступления в выходной, нерабочий праздничный день, – в следующий за ним первый рабочий день: </w:t>
      </w:r>
    </w:p>
    <w:p w:rsidR="00016689" w:rsidRPr="005B64AC" w:rsidRDefault="00091E02" w:rsidP="005B64AC">
      <w:pPr>
        <w:spacing w:after="0" w:line="360" w:lineRule="auto"/>
        <w:ind w:left="-15" w:right="47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а) прием документов, необходимых для предоставления услуги, и направление заявителю электронного сообщения о поступлении заявления о выдаче разрешения на ввод объекта в эксплуатацию; </w:t>
      </w:r>
    </w:p>
    <w:p w:rsidR="00016689" w:rsidRPr="005B64AC" w:rsidRDefault="00091E02" w:rsidP="005B64AC">
      <w:pPr>
        <w:spacing w:after="0" w:line="360" w:lineRule="auto"/>
        <w:ind w:left="-15" w:right="47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б) регистрацию заявления о выдаче разрешения на ввод объекта в эксплуатацию и направление заявителю уведомления о регистрации заявления о выдаче разрешения на ввод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объекта в эксплуатацию либо об отказе в приеме документов, необходимых для предоставления услуги.  </w:t>
      </w:r>
    </w:p>
    <w:p w:rsidR="00016689" w:rsidRPr="005B64AC" w:rsidRDefault="00091E02" w:rsidP="005B64AC">
      <w:pPr>
        <w:spacing w:after="0" w:line="360" w:lineRule="auto"/>
        <w:ind w:left="-15" w:right="47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3.5. Электронное заявление о выдаче разрешения на ввод объекта в эксплуатацию становится доступным для должностного лица </w:t>
      </w:r>
      <w:r w:rsidR="00522518" w:rsidRPr="005B64AC">
        <w:rPr>
          <w:rFonts w:ascii="Times New Roman" w:eastAsia="Times New Roman" w:hAnsi="Times New Roman" w:cs="Times New Roman"/>
          <w:sz w:val="24"/>
          <w:szCs w:val="24"/>
        </w:rPr>
        <w:t>Уп</w:t>
      </w:r>
      <w:r w:rsidR="00AA58E5">
        <w:rPr>
          <w:rFonts w:ascii="Times New Roman" w:eastAsia="Times New Roman" w:hAnsi="Times New Roman" w:cs="Times New Roman"/>
          <w:sz w:val="24"/>
          <w:szCs w:val="24"/>
        </w:rPr>
        <w:t>олномоченного органа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, ответственного за прием и регистрацию заявления о выдаче разрешения на ввод объекта в эксплуатацию (далее – ответственное должностное лицо), в государственной информационной системе, используемой </w:t>
      </w:r>
      <w:r w:rsidR="00522518" w:rsidRPr="005B64AC">
        <w:rPr>
          <w:rFonts w:ascii="Times New Roman" w:eastAsia="Times New Roman" w:hAnsi="Times New Roman" w:cs="Times New Roman"/>
          <w:sz w:val="24"/>
          <w:szCs w:val="24"/>
        </w:rPr>
        <w:t>Уп</w:t>
      </w:r>
      <w:r w:rsidR="00AA58E5">
        <w:rPr>
          <w:rFonts w:ascii="Times New Roman" w:eastAsia="Times New Roman" w:hAnsi="Times New Roman" w:cs="Times New Roman"/>
          <w:sz w:val="24"/>
          <w:szCs w:val="24"/>
        </w:rPr>
        <w:t>олномоченным органом</w:t>
      </w:r>
      <w:r w:rsidR="00522518"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для предоставления  услуги (далее – ГИС). </w:t>
      </w:r>
    </w:p>
    <w:p w:rsidR="00016689" w:rsidRPr="005B64AC" w:rsidRDefault="00091E02" w:rsidP="005B64AC">
      <w:pPr>
        <w:spacing w:after="0" w:line="360" w:lineRule="auto"/>
        <w:ind w:left="709" w:right="4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Ответственное должностное лицо: </w:t>
      </w:r>
    </w:p>
    <w:p w:rsidR="00016689" w:rsidRPr="005B64AC" w:rsidRDefault="00091E02" w:rsidP="005B64AC">
      <w:pPr>
        <w:spacing w:after="0" w:line="360" w:lineRule="auto"/>
        <w:ind w:left="-15" w:right="47" w:firstLine="15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проверяет наличие электронных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>заявлений о выдаче разрешения на ввод объекта в эксплуатацию поступивших посредством Единого портала, регионального портала, с периодом не р</w:t>
      </w:r>
      <w:r w:rsidR="00AF5663" w:rsidRPr="005B64AC">
        <w:rPr>
          <w:rFonts w:ascii="Times New Roman" w:eastAsia="Times New Roman" w:hAnsi="Times New Roman" w:cs="Times New Roman"/>
          <w:sz w:val="24"/>
          <w:szCs w:val="24"/>
        </w:rPr>
        <w:t xml:space="preserve">еже 2 раз в день; рассматривает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поступившие заявления о выдаче разрешения на ввод объекта в эксплуатацию и приложенные к ним документы; производит действия в соответствии с пунктом 3.4 настоящего Административного регламента. </w:t>
      </w:r>
    </w:p>
    <w:p w:rsidR="00016689" w:rsidRPr="00CA1DC9" w:rsidRDefault="00091E02" w:rsidP="005B64AC">
      <w:pPr>
        <w:spacing w:after="0" w:line="360" w:lineRule="auto"/>
        <w:ind w:left="-15" w:right="49" w:firstLine="69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CA1DC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3.6. Заявителю в качестве результата предоставления услуги обеспечивается возможность получения документа:  </w:t>
      </w:r>
    </w:p>
    <w:p w:rsidR="00016689" w:rsidRPr="005B64AC" w:rsidRDefault="00091E02" w:rsidP="005B64AC">
      <w:pPr>
        <w:spacing w:after="0" w:line="360" w:lineRule="auto"/>
        <w:ind w:left="-15" w:right="49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CA1DC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в форме электронного документа, подписанного усиленной квалифицированной электронной подписью уполномоченного должностного лица </w:t>
      </w:r>
      <w:r w:rsidR="004562B2" w:rsidRPr="00CA1DC9">
        <w:rPr>
          <w:rFonts w:ascii="Times New Roman" w:eastAsia="Times New Roman" w:hAnsi="Times New Roman" w:cs="Times New Roman"/>
          <w:color w:val="auto"/>
          <w:sz w:val="24"/>
          <w:szCs w:val="24"/>
        </w:rPr>
        <w:t>Уп</w:t>
      </w:r>
      <w:r w:rsidR="00CA1DC9" w:rsidRPr="00CA1DC9">
        <w:rPr>
          <w:rFonts w:ascii="Times New Roman" w:eastAsia="Times New Roman" w:hAnsi="Times New Roman" w:cs="Times New Roman"/>
          <w:color w:val="auto"/>
          <w:sz w:val="24"/>
          <w:szCs w:val="24"/>
        </w:rPr>
        <w:t>олномоченного органа</w:t>
      </w:r>
      <w:r w:rsidRPr="00CA1DC9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, направленного заявителю в личный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>кабинет на Едином портале, региональном портале; в виде бумажного документа, подтверждающего содержание электронного</w:t>
      </w:r>
      <w:r w:rsidR="009641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документа, который заявитель получает при личном обращении в многофункциональном центре. </w:t>
      </w:r>
    </w:p>
    <w:p w:rsidR="00016689" w:rsidRPr="005B64AC" w:rsidRDefault="00091E02" w:rsidP="005B64AC">
      <w:pPr>
        <w:spacing w:after="0" w:line="360" w:lineRule="auto"/>
        <w:ind w:left="-15" w:right="49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3.7. Получение информации о ходе рассмотрения заявления о выдаче разрешения на ввод объекта в эксплуатацию и о результате предоставления услуги производится в личном кабинете на Едином портале, региональном портале, при условии авторизации. Заявитель имеет возможность просматривать статус электронного заявления о выдаче разрешения на ввод объекта в эксплуатацию, а также информацию о дальнейших действиях в личном кабинете по собственной инициативе, в любое время. </w:t>
      </w:r>
    </w:p>
    <w:p w:rsidR="00016689" w:rsidRPr="005B64AC" w:rsidRDefault="00091E02" w:rsidP="005B64AC">
      <w:pPr>
        <w:spacing w:after="0" w:line="360" w:lineRule="auto"/>
        <w:ind w:left="709" w:right="49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При предоставлении услуги в электронной форме заявителю направляется: </w:t>
      </w:r>
    </w:p>
    <w:p w:rsidR="00016689" w:rsidRPr="005B64AC" w:rsidRDefault="00091E02" w:rsidP="005B64AC">
      <w:pPr>
        <w:spacing w:after="0" w:line="360" w:lineRule="auto"/>
        <w:ind w:left="-15" w:right="49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а) уведомление о приеме и регистрации заявления о выдаче разрешения на ввод объекта в эксплуатацию и иных документов, необходимых для предоставления услуги, содержащее сведения о факте приема заявления о выдаче разрешения на ввод объекта в эксплуатацию и документов, необходимых для предоставления  услуги, и начале процедуры предоставления услуги, а также сведения о дате и времени окончания предоставления услуги либо мотивированный отказ в приеме документов, необходимых для предоставления услуги; </w:t>
      </w:r>
    </w:p>
    <w:p w:rsidR="00016689" w:rsidRPr="005B64AC" w:rsidRDefault="00091E02" w:rsidP="005B64AC">
      <w:pPr>
        <w:spacing w:after="0" w:line="360" w:lineRule="auto"/>
        <w:ind w:left="-15" w:right="49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б) уведомление о результатах рассмотрения документов, необходимых для предоставления услуги, содержащее сведения о принятии положительного решения о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предоставлении услуги и возможности получить результат предоставления услуги либо мотивированный отказ в предоставлении услуги. </w:t>
      </w:r>
    </w:p>
    <w:p w:rsidR="00016689" w:rsidRPr="005B64AC" w:rsidRDefault="00091E02" w:rsidP="005B64AC">
      <w:pPr>
        <w:spacing w:after="0" w:line="360" w:lineRule="auto"/>
        <w:ind w:left="709" w:right="49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3.8. Оценка качества предоставления муниципальной услуги. </w:t>
      </w:r>
    </w:p>
    <w:p w:rsidR="00016689" w:rsidRPr="005B64AC" w:rsidRDefault="00091E02" w:rsidP="005B64AC">
      <w:pPr>
        <w:spacing w:after="0" w:line="360" w:lineRule="auto"/>
        <w:ind w:left="-15" w:right="49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Оценка качества предоставления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12 декабря 2012 года № 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обязанностей». </w:t>
      </w:r>
    </w:p>
    <w:p w:rsidR="00016689" w:rsidRPr="005B64AC" w:rsidRDefault="00091E02" w:rsidP="005B64AC">
      <w:pPr>
        <w:spacing w:after="0" w:line="360" w:lineRule="auto"/>
        <w:ind w:left="-15" w:right="5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3.9. Заявителю обеспечивается возможность направления жалобы на решения, действия или бездействие </w:t>
      </w:r>
      <w:r w:rsidR="00007FAA" w:rsidRPr="005B64AC">
        <w:rPr>
          <w:rFonts w:ascii="Times New Roman" w:eastAsia="Times New Roman" w:hAnsi="Times New Roman" w:cs="Times New Roman"/>
          <w:sz w:val="24"/>
          <w:szCs w:val="24"/>
        </w:rPr>
        <w:t>Уп</w:t>
      </w:r>
      <w:r w:rsidR="00CA1DC9">
        <w:rPr>
          <w:rFonts w:ascii="Times New Roman" w:eastAsia="Times New Roman" w:hAnsi="Times New Roman" w:cs="Times New Roman"/>
          <w:sz w:val="24"/>
          <w:szCs w:val="24"/>
        </w:rPr>
        <w:t>олномоченного органа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, должностного лица </w:t>
      </w:r>
      <w:r w:rsidR="00007FAA" w:rsidRPr="005B64AC">
        <w:rPr>
          <w:rFonts w:ascii="Times New Roman" w:eastAsia="Times New Roman" w:hAnsi="Times New Roman" w:cs="Times New Roman"/>
          <w:sz w:val="24"/>
          <w:szCs w:val="24"/>
        </w:rPr>
        <w:t>Уп</w:t>
      </w:r>
      <w:r w:rsidR="00CA1DC9">
        <w:rPr>
          <w:rFonts w:ascii="Times New Roman" w:eastAsia="Times New Roman" w:hAnsi="Times New Roman" w:cs="Times New Roman"/>
          <w:sz w:val="24"/>
          <w:szCs w:val="24"/>
        </w:rPr>
        <w:t>олномоченного органа</w:t>
      </w:r>
      <w:r w:rsidR="00007FAA"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либо муниципального служащего в соответствии со статьей 11.2 Федерального закона № 210-ФЗ и в порядке, установленном постановлением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услуг. </w:t>
      </w:r>
    </w:p>
    <w:p w:rsidR="00016689" w:rsidRPr="005B64AC" w:rsidRDefault="00016689" w:rsidP="004C35A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16689" w:rsidRPr="00CA1DC9" w:rsidRDefault="00091E02" w:rsidP="004C35A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A1DC9">
        <w:rPr>
          <w:rFonts w:ascii="Times New Roman" w:eastAsia="Times New Roman" w:hAnsi="Times New Roman" w:cs="Times New Roman"/>
          <w:sz w:val="24"/>
          <w:szCs w:val="24"/>
        </w:rPr>
        <w:t>Раздел IV. Формы контроля за исполнением административного регламента</w:t>
      </w:r>
    </w:p>
    <w:p w:rsidR="00016689" w:rsidRPr="00CA1DC9" w:rsidRDefault="00091E02" w:rsidP="004C35A6">
      <w:pPr>
        <w:spacing w:after="0" w:line="360" w:lineRule="auto"/>
        <w:ind w:right="-2"/>
        <w:jc w:val="center"/>
        <w:rPr>
          <w:rFonts w:ascii="Times New Roman" w:hAnsi="Times New Roman" w:cs="Times New Roman"/>
          <w:sz w:val="24"/>
          <w:szCs w:val="24"/>
        </w:rPr>
      </w:pPr>
      <w:r w:rsidRPr="00CA1DC9">
        <w:rPr>
          <w:rFonts w:ascii="Times New Roman" w:eastAsia="Times New Roman" w:hAnsi="Times New Roman" w:cs="Times New Roman"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актов,</w:t>
      </w:r>
    </w:p>
    <w:p w:rsidR="00016689" w:rsidRPr="00CA1DC9" w:rsidRDefault="00091E02" w:rsidP="004C35A6">
      <w:pPr>
        <w:spacing w:after="0" w:line="360" w:lineRule="auto"/>
        <w:ind w:right="-2"/>
        <w:jc w:val="center"/>
        <w:rPr>
          <w:rFonts w:ascii="Times New Roman" w:hAnsi="Times New Roman" w:cs="Times New Roman"/>
          <w:sz w:val="24"/>
          <w:szCs w:val="24"/>
        </w:rPr>
      </w:pPr>
      <w:r w:rsidRPr="00CA1DC9">
        <w:rPr>
          <w:rFonts w:ascii="Times New Roman" w:eastAsia="Times New Roman" w:hAnsi="Times New Roman" w:cs="Times New Roman"/>
          <w:sz w:val="24"/>
          <w:szCs w:val="24"/>
        </w:rPr>
        <w:t>устанавливающих требования к предоставлению муниципальной услуги, а также принятием ими решений</w:t>
      </w:r>
    </w:p>
    <w:p w:rsidR="00016689" w:rsidRPr="005B64AC" w:rsidRDefault="00091E02" w:rsidP="005B64AC">
      <w:pPr>
        <w:spacing w:after="0"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016689" w:rsidRPr="005B64AC" w:rsidRDefault="00091E02" w:rsidP="005B64AC">
      <w:pPr>
        <w:spacing w:after="0" w:line="360" w:lineRule="auto"/>
        <w:ind w:left="-15" w:right="50" w:firstLine="530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4.1. Текущий контроль за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</w:t>
      </w:r>
      <w:r w:rsidR="00007FAA" w:rsidRPr="005B64AC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Администрации </w:t>
      </w:r>
      <w:r w:rsidR="00CA1DC9">
        <w:rPr>
          <w:rFonts w:ascii="Times New Roman" w:eastAsia="Times New Roman" w:hAnsi="Times New Roman" w:cs="Times New Roman"/>
          <w:sz w:val="24"/>
          <w:szCs w:val="24"/>
        </w:rPr>
        <w:t>(Уполномоченного органа)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, уполномоченными на осуществление контроля за предоставлением муниципальной услуги. </w:t>
      </w:r>
    </w:p>
    <w:p w:rsidR="00016689" w:rsidRPr="005B64AC" w:rsidRDefault="00091E02" w:rsidP="005B64AC">
      <w:pPr>
        <w:spacing w:after="0" w:line="360" w:lineRule="auto"/>
        <w:ind w:left="-15" w:right="50" w:firstLine="530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Для текущего контроля используются сведения служебной корреспонденции, устная и письменная информация специалистов и должностных лиц </w:t>
      </w:r>
      <w:r w:rsidR="00007FAA" w:rsidRPr="005B64AC">
        <w:rPr>
          <w:rFonts w:ascii="Times New Roman" w:eastAsia="Times New Roman" w:hAnsi="Times New Roman" w:cs="Times New Roman"/>
          <w:sz w:val="24"/>
          <w:szCs w:val="24"/>
        </w:rPr>
        <w:t xml:space="preserve">Администрации </w:t>
      </w:r>
      <w:r w:rsidR="00CA1DC9">
        <w:rPr>
          <w:rFonts w:ascii="Times New Roman" w:eastAsia="Times New Roman" w:hAnsi="Times New Roman" w:cs="Times New Roman"/>
          <w:sz w:val="24"/>
          <w:szCs w:val="24"/>
        </w:rPr>
        <w:t>(Уполномоченного органа)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016689" w:rsidRPr="005B64AC" w:rsidRDefault="00091E02" w:rsidP="005B64AC">
      <w:pPr>
        <w:spacing w:after="0" w:line="360" w:lineRule="auto"/>
        <w:ind w:right="6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Текущий контроль осуществляется путем проведения проверок: решений о предоставлении (об отказе в предоставлении) услуги; выявления и устранения нарушений прав граждан; рассмотрения, принятия решений и подготовки ответов на обращения граждан, содержащие жалобы на решения, действия (бездействие) должностных лиц. </w:t>
      </w:r>
    </w:p>
    <w:p w:rsidR="00016689" w:rsidRPr="005B64AC" w:rsidRDefault="00016689" w:rsidP="004C35A6">
      <w:pPr>
        <w:spacing w:after="0" w:line="360" w:lineRule="auto"/>
        <w:ind w:right="-2"/>
        <w:jc w:val="center"/>
        <w:rPr>
          <w:rFonts w:ascii="Times New Roman" w:hAnsi="Times New Roman" w:cs="Times New Roman"/>
          <w:sz w:val="24"/>
          <w:szCs w:val="24"/>
        </w:rPr>
      </w:pPr>
    </w:p>
    <w:p w:rsidR="00016689" w:rsidRPr="00CA1DC9" w:rsidRDefault="00091E02" w:rsidP="004C35A6">
      <w:pPr>
        <w:spacing w:after="0" w:line="360" w:lineRule="auto"/>
        <w:ind w:right="-2" w:hanging="10"/>
        <w:jc w:val="center"/>
        <w:rPr>
          <w:rFonts w:ascii="Times New Roman" w:hAnsi="Times New Roman" w:cs="Times New Roman"/>
          <w:sz w:val="24"/>
          <w:szCs w:val="24"/>
        </w:rPr>
      </w:pPr>
      <w:r w:rsidRPr="00CA1DC9">
        <w:rPr>
          <w:rFonts w:ascii="Times New Roman" w:eastAsia="Times New Roman" w:hAnsi="Times New Roman" w:cs="Times New Roman"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016689" w:rsidRPr="005B64AC" w:rsidRDefault="00091E02" w:rsidP="005B64AC">
      <w:pPr>
        <w:spacing w:after="0" w:line="36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6689" w:rsidRPr="005B64AC" w:rsidRDefault="00091E02" w:rsidP="005B64AC">
      <w:pPr>
        <w:spacing w:after="0" w:line="360" w:lineRule="auto"/>
        <w:ind w:left="-15" w:right="55" w:firstLine="530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4.2. Контроль за полнотой и качеством предоставления услуги включает в себя проведение плановых и внеплановых проверок. </w:t>
      </w:r>
    </w:p>
    <w:p w:rsidR="00CA1DC9" w:rsidRDefault="00091E02" w:rsidP="005B64AC">
      <w:pPr>
        <w:spacing w:after="0" w:line="360" w:lineRule="auto"/>
        <w:ind w:left="-15" w:right="55" w:firstLine="53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4.3. Плановые проверки осуществляются на основании годовых планов работы </w:t>
      </w:r>
      <w:r w:rsidR="00007FAA" w:rsidRPr="005B64AC">
        <w:rPr>
          <w:rFonts w:ascii="Times New Roman" w:eastAsia="Times New Roman" w:hAnsi="Times New Roman" w:cs="Times New Roman"/>
          <w:sz w:val="24"/>
          <w:szCs w:val="24"/>
        </w:rPr>
        <w:t>Уп</w:t>
      </w:r>
      <w:r w:rsidR="00CA1DC9">
        <w:rPr>
          <w:rFonts w:ascii="Times New Roman" w:eastAsia="Times New Roman" w:hAnsi="Times New Roman" w:cs="Times New Roman"/>
          <w:sz w:val="24"/>
          <w:szCs w:val="24"/>
        </w:rPr>
        <w:t>олномоченного органа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, утверждаемых руководителем </w:t>
      </w:r>
      <w:r w:rsidR="00007FAA" w:rsidRPr="005B64AC">
        <w:rPr>
          <w:rFonts w:ascii="Times New Roman" w:eastAsia="Times New Roman" w:hAnsi="Times New Roman" w:cs="Times New Roman"/>
          <w:sz w:val="24"/>
          <w:szCs w:val="24"/>
        </w:rPr>
        <w:t>Уп</w:t>
      </w:r>
      <w:r w:rsidR="00CA1DC9">
        <w:rPr>
          <w:rFonts w:ascii="Times New Roman" w:eastAsia="Times New Roman" w:hAnsi="Times New Roman" w:cs="Times New Roman"/>
          <w:sz w:val="24"/>
          <w:szCs w:val="24"/>
        </w:rPr>
        <w:t>олномоченного органа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016689" w:rsidRPr="005B64AC" w:rsidRDefault="00091E02" w:rsidP="005B64AC">
      <w:pPr>
        <w:spacing w:after="0" w:line="360" w:lineRule="auto"/>
        <w:ind w:left="-15" w:right="55" w:firstLine="530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При плановой проверке полноты и качества предоставления услуги контролю подлежат: </w:t>
      </w:r>
    </w:p>
    <w:p w:rsidR="00016689" w:rsidRPr="005B64AC" w:rsidRDefault="00091E02" w:rsidP="005B64AC">
      <w:pPr>
        <w:spacing w:after="0" w:line="360" w:lineRule="auto"/>
        <w:ind w:left="541" w:right="55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соблюдение сроков предоставления услуги; </w:t>
      </w:r>
    </w:p>
    <w:p w:rsidR="00016689" w:rsidRPr="005B64AC" w:rsidRDefault="00091E02" w:rsidP="005B64AC">
      <w:pPr>
        <w:spacing w:after="0" w:line="360" w:lineRule="auto"/>
        <w:ind w:left="-15" w:right="55" w:firstLine="530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соблюдение положений настоящего Административного регламента; правильность и обоснованность принятого решения об отказе в предоставлении услуги. </w:t>
      </w:r>
    </w:p>
    <w:p w:rsidR="00016689" w:rsidRPr="005B64AC" w:rsidRDefault="00091E02" w:rsidP="005B64AC">
      <w:pPr>
        <w:spacing w:after="0" w:line="360" w:lineRule="auto"/>
        <w:ind w:right="58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Основанием для проведения внеплановых проверок являются: 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</w:t>
      </w:r>
      <w:r w:rsidR="00007FAA" w:rsidRPr="005B64AC">
        <w:rPr>
          <w:rFonts w:ascii="Times New Roman" w:eastAsia="Times New Roman" w:hAnsi="Times New Roman" w:cs="Times New Roman"/>
          <w:sz w:val="24"/>
          <w:szCs w:val="24"/>
        </w:rPr>
        <w:t>Челябинской области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и нормативных правовых актов </w:t>
      </w:r>
      <w:r w:rsidR="006C2E71" w:rsidRPr="005B64AC">
        <w:rPr>
          <w:rFonts w:ascii="Times New Roman" w:eastAsia="Times New Roman" w:hAnsi="Times New Roman" w:cs="Times New Roman"/>
          <w:sz w:val="24"/>
          <w:szCs w:val="24"/>
        </w:rPr>
        <w:t>Саткинского муниципального района</w:t>
      </w:r>
      <w:r w:rsidRPr="005B64A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обращения граждан и юридических лиц на нарушения законодательства, в том числе на качество предоставления услуги. </w:t>
      </w:r>
    </w:p>
    <w:p w:rsidR="00016689" w:rsidRPr="005B64AC" w:rsidRDefault="00091E02" w:rsidP="005B64AC">
      <w:pPr>
        <w:spacing w:after="0" w:line="36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6689" w:rsidRPr="00CA1DC9" w:rsidRDefault="00091E02" w:rsidP="004C35A6">
      <w:pPr>
        <w:spacing w:after="0" w:line="360" w:lineRule="auto"/>
        <w:ind w:right="-2" w:hanging="10"/>
        <w:jc w:val="center"/>
        <w:rPr>
          <w:rFonts w:ascii="Times New Roman" w:hAnsi="Times New Roman" w:cs="Times New Roman"/>
          <w:sz w:val="24"/>
          <w:szCs w:val="24"/>
        </w:rPr>
      </w:pPr>
      <w:r w:rsidRPr="00CA1DC9">
        <w:rPr>
          <w:rFonts w:ascii="Times New Roman" w:eastAsia="Times New Roman" w:hAnsi="Times New Roman" w:cs="Times New Roman"/>
          <w:sz w:val="24"/>
          <w:szCs w:val="24"/>
        </w:rPr>
        <w:t xml:space="preserve">Ответственность должностных лиц за решения и действия (бездействие), принимаемые (осуществляемые) ими в ходе предоставления муниципальной услуги </w:t>
      </w:r>
    </w:p>
    <w:p w:rsidR="00016689" w:rsidRPr="005B64AC" w:rsidRDefault="00091E02" w:rsidP="004C35A6">
      <w:pPr>
        <w:spacing w:after="0" w:line="360" w:lineRule="auto"/>
        <w:ind w:right="-2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6689" w:rsidRPr="005B64AC" w:rsidRDefault="00091E02" w:rsidP="005B64AC">
      <w:pPr>
        <w:spacing w:after="0" w:line="360" w:lineRule="auto"/>
        <w:ind w:right="58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4.5. По результатам проведенных проверок в случае выявления нарушений положений настоящего Административного регламента, нормативных правовых актов </w:t>
      </w:r>
      <w:r w:rsidR="00CA1DC9">
        <w:rPr>
          <w:rFonts w:ascii="Times New Roman" w:eastAsia="Times New Roman" w:hAnsi="Times New Roman" w:cs="Times New Roman"/>
          <w:sz w:val="24"/>
          <w:szCs w:val="24"/>
        </w:rPr>
        <w:t>Администрации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C2E71" w:rsidRPr="005B64AC">
        <w:rPr>
          <w:rFonts w:ascii="Times New Roman" w:eastAsia="Times New Roman" w:hAnsi="Times New Roman" w:cs="Times New Roman"/>
          <w:sz w:val="24"/>
          <w:szCs w:val="24"/>
        </w:rPr>
        <w:t xml:space="preserve">Саткинского муниципального района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>осуществляется привлечение виновных лиц к ответственности в соответствии с законодательством Российской Федерации.</w:t>
      </w:r>
      <w:r w:rsidRPr="005B64A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p w:rsidR="00016689" w:rsidRPr="005B64AC" w:rsidRDefault="00091E02" w:rsidP="005B64AC">
      <w:pPr>
        <w:spacing w:after="0" w:line="360" w:lineRule="auto"/>
        <w:ind w:left="-15" w:right="55" w:firstLine="530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Персональная ответственность должностных лиц за правильность и своевременность принятия решения о предоставлении (об отказе в предоставлении) услуги закрепляется в их должностных регламентах в соответствии с требованиями законодательства. </w:t>
      </w:r>
    </w:p>
    <w:p w:rsidR="00016689" w:rsidRPr="005B64AC" w:rsidRDefault="00091E02" w:rsidP="005B64AC">
      <w:pPr>
        <w:spacing w:after="0" w:line="360" w:lineRule="auto"/>
        <w:ind w:left="10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016689" w:rsidRPr="007F0DDF" w:rsidRDefault="00091E02" w:rsidP="005B64AC">
      <w:pPr>
        <w:spacing w:after="0" w:line="360" w:lineRule="auto"/>
        <w:ind w:left="10" w:hanging="10"/>
        <w:jc w:val="center"/>
        <w:rPr>
          <w:rFonts w:ascii="Times New Roman" w:hAnsi="Times New Roman" w:cs="Times New Roman"/>
          <w:sz w:val="24"/>
          <w:szCs w:val="24"/>
        </w:rPr>
      </w:pPr>
      <w:r w:rsidRPr="007F0DDF">
        <w:rPr>
          <w:rFonts w:ascii="Times New Roman" w:eastAsia="Times New Roman" w:hAnsi="Times New Roman" w:cs="Times New Roman"/>
          <w:sz w:val="24"/>
          <w:szCs w:val="24"/>
        </w:rPr>
        <w:t xml:space="preserve">Требования к порядку и формам контроля за предоставлением муниципальной услуги, в том числе со стороны граждан, их объединений и организаций </w:t>
      </w:r>
    </w:p>
    <w:p w:rsidR="00016689" w:rsidRPr="007F0DDF" w:rsidRDefault="00091E02" w:rsidP="005B64AC">
      <w:pPr>
        <w:spacing w:after="0" w:line="360" w:lineRule="auto"/>
        <w:ind w:left="541"/>
        <w:rPr>
          <w:rFonts w:ascii="Times New Roman" w:hAnsi="Times New Roman" w:cs="Times New Roman"/>
          <w:sz w:val="24"/>
          <w:szCs w:val="24"/>
        </w:rPr>
      </w:pPr>
      <w:r w:rsidRPr="007F0DD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6689" w:rsidRPr="005B64AC" w:rsidRDefault="00091E02" w:rsidP="005B64AC">
      <w:pPr>
        <w:spacing w:after="0" w:line="360" w:lineRule="auto"/>
        <w:ind w:left="-15" w:right="55" w:firstLine="530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4.6. Граждане, их объединения и организации имеют право осуществлять контроль за предоставлением услуги путем получения информации о ходе предоставления услуги, в том числе о сроках завершения административных процедур (действий). </w:t>
      </w:r>
    </w:p>
    <w:p w:rsidR="00016689" w:rsidRPr="005B64AC" w:rsidRDefault="00091E02" w:rsidP="005B64AC">
      <w:pPr>
        <w:spacing w:after="0" w:line="360" w:lineRule="auto"/>
        <w:ind w:right="5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Граждане, их объединения и организации также имеют право: направлять замечания и предложения по улучшению доступности и качества предоставления услуги; вносить предложения о мерах по устранению нарушений настоящего Административного регламента. </w:t>
      </w:r>
    </w:p>
    <w:p w:rsidR="00016689" w:rsidRPr="005B64AC" w:rsidRDefault="00091E02" w:rsidP="005B64AC">
      <w:pPr>
        <w:spacing w:after="0" w:line="360" w:lineRule="auto"/>
        <w:ind w:left="-15" w:right="55" w:firstLine="530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4.7. Должностные лица </w:t>
      </w:r>
      <w:r w:rsidR="006C2E71" w:rsidRPr="005B64AC">
        <w:rPr>
          <w:rFonts w:ascii="Times New Roman" w:eastAsia="Times New Roman" w:hAnsi="Times New Roman" w:cs="Times New Roman"/>
          <w:sz w:val="24"/>
          <w:szCs w:val="24"/>
        </w:rPr>
        <w:t>Уп</w:t>
      </w:r>
      <w:r w:rsidR="007F0DDF">
        <w:rPr>
          <w:rFonts w:ascii="Times New Roman" w:eastAsia="Times New Roman" w:hAnsi="Times New Roman" w:cs="Times New Roman"/>
          <w:sz w:val="24"/>
          <w:szCs w:val="24"/>
        </w:rPr>
        <w:t xml:space="preserve">олномоченного органа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принимают меры к прекращению допущенных нарушений, устраняют причины и условия, способствующие совершению нарушений. </w:t>
      </w:r>
    </w:p>
    <w:p w:rsidR="00016689" w:rsidRPr="005B64AC" w:rsidRDefault="00091E02" w:rsidP="005B64AC">
      <w:pPr>
        <w:spacing w:after="0" w:line="360" w:lineRule="auto"/>
        <w:ind w:left="-15" w:right="55" w:firstLine="530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 </w:t>
      </w:r>
    </w:p>
    <w:p w:rsidR="00016689" w:rsidRPr="005B64AC" w:rsidRDefault="00091E02" w:rsidP="005B64AC">
      <w:pPr>
        <w:spacing w:after="0" w:line="36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6689" w:rsidRPr="007F0DDF" w:rsidRDefault="00091E02" w:rsidP="004C35A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0DDF">
        <w:rPr>
          <w:rFonts w:ascii="Times New Roman" w:eastAsia="Times New Roman" w:hAnsi="Times New Roman" w:cs="Times New Roman"/>
          <w:sz w:val="24"/>
          <w:szCs w:val="24"/>
        </w:rPr>
        <w:t>Раздел V.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лиц, муниципальных служащих</w:t>
      </w:r>
    </w:p>
    <w:p w:rsidR="00016689" w:rsidRPr="005B64AC" w:rsidRDefault="00091E02" w:rsidP="005B64AC">
      <w:pPr>
        <w:spacing w:after="0" w:line="360" w:lineRule="auto"/>
        <w:ind w:left="717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016689" w:rsidRPr="005B64AC" w:rsidRDefault="00091E02" w:rsidP="005B64AC">
      <w:pPr>
        <w:spacing w:after="0" w:line="360" w:lineRule="auto"/>
        <w:ind w:left="-15" w:right="55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5.1. Заявитель имеет право на обжалование решения и (или) действий (бездействия) </w:t>
      </w:r>
      <w:r w:rsidR="006C2E71" w:rsidRPr="005B64AC">
        <w:rPr>
          <w:rFonts w:ascii="Times New Roman" w:eastAsia="Times New Roman" w:hAnsi="Times New Roman" w:cs="Times New Roman"/>
          <w:sz w:val="24"/>
          <w:szCs w:val="24"/>
        </w:rPr>
        <w:t>Уп</w:t>
      </w:r>
      <w:r w:rsidR="007F0DDF">
        <w:rPr>
          <w:rFonts w:ascii="Times New Roman" w:eastAsia="Times New Roman" w:hAnsi="Times New Roman" w:cs="Times New Roman"/>
          <w:sz w:val="24"/>
          <w:szCs w:val="24"/>
        </w:rPr>
        <w:t>олномоченного органа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, должностных лиц </w:t>
      </w:r>
      <w:r w:rsidR="006C2E71" w:rsidRPr="005B64AC">
        <w:rPr>
          <w:rFonts w:ascii="Times New Roman" w:eastAsia="Times New Roman" w:hAnsi="Times New Roman" w:cs="Times New Roman"/>
          <w:sz w:val="24"/>
          <w:szCs w:val="24"/>
        </w:rPr>
        <w:t>Уп</w:t>
      </w:r>
      <w:r w:rsidR="007F0DDF">
        <w:rPr>
          <w:rFonts w:ascii="Times New Roman" w:eastAsia="Times New Roman" w:hAnsi="Times New Roman" w:cs="Times New Roman"/>
          <w:sz w:val="24"/>
          <w:szCs w:val="24"/>
        </w:rPr>
        <w:t>олномоченного органа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, муниципальных служащих, многофункционального центра, а также работника многофункционального центра при предоставлении услуги в досудебном (внесудебном) порядке (далее – жалоба). </w:t>
      </w:r>
    </w:p>
    <w:p w:rsidR="00016689" w:rsidRPr="005B64AC" w:rsidRDefault="00091E02" w:rsidP="005B64AC">
      <w:pPr>
        <w:spacing w:after="0"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6689" w:rsidRPr="007F0DDF" w:rsidRDefault="00091E02" w:rsidP="005B64AC">
      <w:pPr>
        <w:spacing w:after="0" w:line="360" w:lineRule="auto"/>
        <w:ind w:left="10" w:hanging="10"/>
        <w:jc w:val="center"/>
        <w:rPr>
          <w:rFonts w:ascii="Times New Roman" w:hAnsi="Times New Roman" w:cs="Times New Roman"/>
          <w:sz w:val="24"/>
          <w:szCs w:val="24"/>
        </w:rPr>
      </w:pPr>
      <w:r w:rsidRPr="007F0DD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Органы местного самоуправления, организации и уполномоченные на рассмотрение жалобы лица, которым может быть направлена жалоба </w:t>
      </w:r>
    </w:p>
    <w:p w:rsidR="00016689" w:rsidRPr="007F0DDF" w:rsidRDefault="00091E02" w:rsidP="005B64AC">
      <w:pPr>
        <w:spacing w:after="0" w:line="360" w:lineRule="auto"/>
        <w:ind w:left="10" w:right="64" w:hanging="10"/>
        <w:jc w:val="center"/>
        <w:rPr>
          <w:rFonts w:ascii="Times New Roman" w:hAnsi="Times New Roman" w:cs="Times New Roman"/>
          <w:sz w:val="24"/>
          <w:szCs w:val="24"/>
        </w:rPr>
      </w:pPr>
      <w:r w:rsidRPr="007F0DDF">
        <w:rPr>
          <w:rFonts w:ascii="Times New Roman" w:eastAsia="Times New Roman" w:hAnsi="Times New Roman" w:cs="Times New Roman"/>
          <w:sz w:val="24"/>
          <w:szCs w:val="24"/>
        </w:rPr>
        <w:t xml:space="preserve">заявителя в досудебном (внесудебном) порядке </w:t>
      </w:r>
    </w:p>
    <w:p w:rsidR="00016689" w:rsidRPr="005B64AC" w:rsidRDefault="00091E02" w:rsidP="005B64AC">
      <w:pPr>
        <w:spacing w:after="0"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6689" w:rsidRPr="005B64AC" w:rsidRDefault="00091E02" w:rsidP="005B64AC">
      <w:pPr>
        <w:spacing w:after="0" w:line="360" w:lineRule="auto"/>
        <w:ind w:left="-15" w:right="51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5.2. 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 </w:t>
      </w:r>
    </w:p>
    <w:p w:rsidR="00DD143A" w:rsidRDefault="00091E02" w:rsidP="005B64AC">
      <w:pPr>
        <w:spacing w:after="0" w:line="360" w:lineRule="auto"/>
        <w:ind w:left="-15" w:right="51"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9D35D2" w:rsidRPr="005B64AC">
        <w:rPr>
          <w:rFonts w:ascii="Times New Roman" w:eastAsia="Times New Roman" w:hAnsi="Times New Roman" w:cs="Times New Roman"/>
          <w:sz w:val="24"/>
          <w:szCs w:val="24"/>
        </w:rPr>
        <w:t>Уп</w:t>
      </w:r>
      <w:r w:rsidR="007F0DDF">
        <w:rPr>
          <w:rFonts w:ascii="Times New Roman" w:eastAsia="Times New Roman" w:hAnsi="Times New Roman" w:cs="Times New Roman"/>
          <w:sz w:val="24"/>
          <w:szCs w:val="24"/>
        </w:rPr>
        <w:t>олномоченный орган</w:t>
      </w:r>
      <w:r w:rsidR="009D35D2"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– на решение и (или) действия (бездействие) должностного лица, руководителя структурного подразделения </w:t>
      </w:r>
      <w:r w:rsidR="009D35D2" w:rsidRPr="005B64AC">
        <w:rPr>
          <w:rFonts w:ascii="Times New Roman" w:eastAsia="Times New Roman" w:hAnsi="Times New Roman" w:cs="Times New Roman"/>
          <w:sz w:val="24"/>
          <w:szCs w:val="24"/>
        </w:rPr>
        <w:t>Уп</w:t>
      </w:r>
      <w:r w:rsidR="007F0DDF">
        <w:rPr>
          <w:rFonts w:ascii="Times New Roman" w:eastAsia="Times New Roman" w:hAnsi="Times New Roman" w:cs="Times New Roman"/>
          <w:sz w:val="24"/>
          <w:szCs w:val="24"/>
        </w:rPr>
        <w:t>олномоченного органа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, на решение и действия (бездействие) </w:t>
      </w:r>
      <w:r w:rsidR="009D35D2" w:rsidRPr="005B64AC">
        <w:rPr>
          <w:rFonts w:ascii="Times New Roman" w:eastAsia="Times New Roman" w:hAnsi="Times New Roman" w:cs="Times New Roman"/>
          <w:sz w:val="24"/>
          <w:szCs w:val="24"/>
        </w:rPr>
        <w:t>Уп</w:t>
      </w:r>
      <w:r w:rsidR="007F0DDF">
        <w:rPr>
          <w:rFonts w:ascii="Times New Roman" w:eastAsia="Times New Roman" w:hAnsi="Times New Roman" w:cs="Times New Roman"/>
          <w:sz w:val="24"/>
          <w:szCs w:val="24"/>
        </w:rPr>
        <w:t>олномоченного органа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, руководителя </w:t>
      </w:r>
      <w:r w:rsidR="009D35D2" w:rsidRPr="005B64AC">
        <w:rPr>
          <w:rFonts w:ascii="Times New Roman" w:eastAsia="Times New Roman" w:hAnsi="Times New Roman" w:cs="Times New Roman"/>
          <w:sz w:val="24"/>
          <w:szCs w:val="24"/>
        </w:rPr>
        <w:t>Уп</w:t>
      </w:r>
      <w:r w:rsidR="007F0DDF">
        <w:rPr>
          <w:rFonts w:ascii="Times New Roman" w:eastAsia="Times New Roman" w:hAnsi="Times New Roman" w:cs="Times New Roman"/>
          <w:sz w:val="24"/>
          <w:szCs w:val="24"/>
        </w:rPr>
        <w:t>олномоченного органа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DD143A" w:rsidRDefault="00091E02" w:rsidP="005B64AC">
      <w:pPr>
        <w:spacing w:after="0" w:line="360" w:lineRule="auto"/>
        <w:ind w:left="-15" w:right="51"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в вышестоящий орган на решение и (или) действия (бездействие) должностного лица, руководителя структурного подразделения </w:t>
      </w:r>
      <w:r w:rsidR="009D35D2" w:rsidRPr="005B64AC">
        <w:rPr>
          <w:rFonts w:ascii="Times New Roman" w:eastAsia="Times New Roman" w:hAnsi="Times New Roman" w:cs="Times New Roman"/>
          <w:sz w:val="24"/>
          <w:szCs w:val="24"/>
        </w:rPr>
        <w:t>Уп</w:t>
      </w:r>
      <w:r w:rsidR="00DD143A">
        <w:rPr>
          <w:rFonts w:ascii="Times New Roman" w:eastAsia="Times New Roman" w:hAnsi="Times New Roman" w:cs="Times New Roman"/>
          <w:sz w:val="24"/>
          <w:szCs w:val="24"/>
        </w:rPr>
        <w:t>олномоченного органа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>; к руководителю многофункционального центра – на решения и действия (бездействие) работника многофункционального центра;</w:t>
      </w:r>
    </w:p>
    <w:p w:rsidR="00016689" w:rsidRPr="005B64AC" w:rsidRDefault="00091E02" w:rsidP="005B64AC">
      <w:pPr>
        <w:spacing w:after="0" w:line="360" w:lineRule="auto"/>
        <w:ind w:left="-15" w:right="51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к учредителю многофункционального центра – на решение и действия (бездействие) многофункционального центра. </w:t>
      </w:r>
    </w:p>
    <w:p w:rsidR="00016689" w:rsidRDefault="00091E02" w:rsidP="005B64AC">
      <w:pPr>
        <w:spacing w:after="0" w:line="360" w:lineRule="auto"/>
        <w:ind w:left="-15" w:right="51"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9D35D2" w:rsidRPr="005B64AC">
        <w:rPr>
          <w:rFonts w:ascii="Times New Roman" w:eastAsia="Times New Roman" w:hAnsi="Times New Roman" w:cs="Times New Roman"/>
          <w:sz w:val="24"/>
          <w:szCs w:val="24"/>
        </w:rPr>
        <w:t>Уп</w:t>
      </w:r>
      <w:r w:rsidR="00DD143A">
        <w:rPr>
          <w:rFonts w:ascii="Times New Roman" w:eastAsia="Times New Roman" w:hAnsi="Times New Roman" w:cs="Times New Roman"/>
          <w:sz w:val="24"/>
          <w:szCs w:val="24"/>
        </w:rPr>
        <w:t>олномоченном органе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, многофункциональном центре, у учредителя многофункционального центра определяются уполномоченные на рассмотрение жалоб должностные лица. </w:t>
      </w:r>
    </w:p>
    <w:p w:rsidR="00DD143A" w:rsidRPr="005B64AC" w:rsidRDefault="00DD143A" w:rsidP="005B64AC">
      <w:pPr>
        <w:spacing w:after="0" w:line="360" w:lineRule="auto"/>
        <w:ind w:left="-15" w:right="51" w:firstLine="69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Заявитель имеет право на возмещение убытков и компенсацию морального вреда, причиненных незаконным действием (бездействием) государственного органа, органа местного </w:t>
      </w:r>
      <w:r w:rsidR="00B0102F">
        <w:rPr>
          <w:rFonts w:ascii="Times New Roman" w:eastAsia="Times New Roman" w:hAnsi="Times New Roman" w:cs="Times New Roman"/>
          <w:sz w:val="24"/>
          <w:szCs w:val="24"/>
        </w:rPr>
        <w:t>само</w:t>
      </w:r>
      <w:r>
        <w:rPr>
          <w:rFonts w:ascii="Times New Roman" w:eastAsia="Times New Roman" w:hAnsi="Times New Roman" w:cs="Times New Roman"/>
          <w:sz w:val="24"/>
          <w:szCs w:val="24"/>
        </w:rPr>
        <w:t>управления</w:t>
      </w:r>
      <w:r w:rsidR="00B0102F">
        <w:rPr>
          <w:rFonts w:ascii="Times New Roman" w:eastAsia="Times New Roman" w:hAnsi="Times New Roman" w:cs="Times New Roman"/>
          <w:sz w:val="24"/>
          <w:szCs w:val="24"/>
        </w:rPr>
        <w:t xml:space="preserve"> или должностного лица при рассмотрении обращения, по решению суда.</w:t>
      </w:r>
    </w:p>
    <w:p w:rsidR="00016689" w:rsidRPr="005B64AC" w:rsidRDefault="00091E02" w:rsidP="005B64AC">
      <w:pPr>
        <w:spacing w:after="0"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6689" w:rsidRPr="00B0102F" w:rsidRDefault="00091E02" w:rsidP="004C35A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0102F">
        <w:rPr>
          <w:rFonts w:ascii="Times New Roman" w:eastAsia="Times New Roman" w:hAnsi="Times New Roman" w:cs="Times New Roman"/>
          <w:sz w:val="24"/>
          <w:szCs w:val="24"/>
        </w:rPr>
        <w:t>Способы информирования заявителей о порядке подачи и рассмотрения жалобы, в том числе с использованием Единого портала государственных и муниципальных услуг (функций)</w:t>
      </w:r>
    </w:p>
    <w:p w:rsidR="00016689" w:rsidRPr="005B64AC" w:rsidRDefault="00016689" w:rsidP="004C35A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16689" w:rsidRPr="005B64AC" w:rsidRDefault="00091E02" w:rsidP="005B64AC">
      <w:pPr>
        <w:spacing w:after="0" w:line="360" w:lineRule="auto"/>
        <w:ind w:left="-15" w:right="51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5.3. Информация о порядке подачи и рассмотрения жалобы размещается на информационных стендах в местах предоставления услуги, на сайте </w:t>
      </w:r>
      <w:r w:rsidR="009D35D2" w:rsidRPr="005B64AC">
        <w:rPr>
          <w:rFonts w:ascii="Times New Roman" w:eastAsia="Times New Roman" w:hAnsi="Times New Roman" w:cs="Times New Roman"/>
          <w:sz w:val="24"/>
          <w:szCs w:val="24"/>
        </w:rPr>
        <w:t>Администрации Саткинского муниципального района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, на Едином портале, региональном портале,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 </w:t>
      </w:r>
    </w:p>
    <w:p w:rsidR="00016689" w:rsidRPr="005B64AC" w:rsidRDefault="00091E02" w:rsidP="005B64AC">
      <w:pPr>
        <w:spacing w:after="0" w:line="36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6689" w:rsidRPr="00B0102F" w:rsidRDefault="00091E02" w:rsidP="004C35A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0102F">
        <w:rPr>
          <w:rFonts w:ascii="Times New Roman" w:eastAsia="Times New Roman" w:hAnsi="Times New Roman" w:cs="Times New Roman"/>
          <w:sz w:val="24"/>
          <w:szCs w:val="24"/>
        </w:rPr>
        <w:lastRenderedPageBreak/>
        <w:t>Перечень нормативных правовых актов, регулирующих порядок досудебного (внесудебного) обжалования действий (бездействия) и (или) решений, принятых (осуществленных) в ходе предоставления муниципальной услуги</w:t>
      </w:r>
    </w:p>
    <w:p w:rsidR="00016689" w:rsidRPr="00B0102F" w:rsidRDefault="00016689" w:rsidP="004C35A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16689" w:rsidRPr="005B64AC" w:rsidRDefault="00091E02" w:rsidP="005B64AC">
      <w:pPr>
        <w:spacing w:after="0" w:line="360" w:lineRule="auto"/>
        <w:ind w:left="-15" w:right="51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5.4. Порядок досудебного (внесудебного) обжалования решений и действий (бездействия) </w:t>
      </w:r>
      <w:r w:rsidR="00B0102F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полномоченного органа, а также его должностных лиц регулируется: </w:t>
      </w:r>
    </w:p>
    <w:p w:rsidR="00016689" w:rsidRPr="005B64AC" w:rsidRDefault="00396985" w:rsidP="007605D8">
      <w:pPr>
        <w:spacing w:after="0" w:line="360" w:lineRule="auto"/>
        <w:ind w:right="53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ф</w:t>
      </w:r>
      <w:r w:rsidR="00091E02" w:rsidRPr="005B64AC">
        <w:rPr>
          <w:rFonts w:ascii="Times New Roman" w:eastAsia="Times New Roman" w:hAnsi="Times New Roman" w:cs="Times New Roman"/>
          <w:sz w:val="24"/>
          <w:szCs w:val="24"/>
        </w:rPr>
        <w:t xml:space="preserve">едеральным законом № 210-ФЗ; </w:t>
      </w:r>
    </w:p>
    <w:p w:rsidR="00985927" w:rsidRPr="005B64AC" w:rsidRDefault="00396985" w:rsidP="007605D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091E02" w:rsidRPr="005B64AC">
        <w:rPr>
          <w:rFonts w:ascii="Times New Roman" w:eastAsia="Times New Roman" w:hAnsi="Times New Roman" w:cs="Times New Roman"/>
          <w:sz w:val="24"/>
          <w:szCs w:val="24"/>
        </w:rPr>
        <w:t xml:space="preserve">постановлением </w:t>
      </w:r>
      <w:r w:rsidR="00985927" w:rsidRPr="005B64AC">
        <w:rPr>
          <w:rFonts w:ascii="Times New Roman" w:eastAsia="Times New Roman" w:hAnsi="Times New Roman" w:cs="Times New Roman"/>
          <w:sz w:val="24"/>
          <w:szCs w:val="24"/>
        </w:rPr>
        <w:t>Правительства Челябинской области от 22 августа 2012 года N 459-П «Об особенностях подачи и рассмотрения жалоб на решения и действия (бездействие) органов государственной власти Челябинской области и их должностных лиц, государственных гражданских служащих органов государственной власти Челябинской области»,</w:t>
      </w:r>
    </w:p>
    <w:p w:rsidR="00016689" w:rsidRPr="005B64AC" w:rsidRDefault="00396985" w:rsidP="007605D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091E02" w:rsidRPr="005B64AC">
        <w:rPr>
          <w:rFonts w:ascii="Times New Roman" w:eastAsia="Times New Roman" w:hAnsi="Times New Roman" w:cs="Times New Roman"/>
          <w:sz w:val="24"/>
          <w:szCs w:val="24"/>
        </w:rPr>
        <w:t xml:space="preserve">постановлением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 </w:t>
      </w:r>
    </w:p>
    <w:p w:rsidR="00016689" w:rsidRPr="005B64AC" w:rsidRDefault="00091E02" w:rsidP="005B64AC">
      <w:pPr>
        <w:spacing w:after="0"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6689" w:rsidRPr="00B0102F" w:rsidRDefault="00091E02" w:rsidP="005B64AC">
      <w:pPr>
        <w:spacing w:after="0" w:line="360" w:lineRule="auto"/>
        <w:ind w:left="10" w:hanging="10"/>
        <w:jc w:val="center"/>
        <w:rPr>
          <w:rFonts w:ascii="Times New Roman" w:hAnsi="Times New Roman" w:cs="Times New Roman"/>
          <w:sz w:val="24"/>
          <w:szCs w:val="24"/>
        </w:rPr>
      </w:pPr>
      <w:r w:rsidRPr="00B0102F">
        <w:rPr>
          <w:rFonts w:ascii="Times New Roman" w:eastAsia="Times New Roman" w:hAnsi="Times New Roman" w:cs="Times New Roman"/>
          <w:sz w:val="24"/>
          <w:szCs w:val="24"/>
        </w:rPr>
        <w:t xml:space="preserve">Раздел VI. Особенности выполнения административных процедур (действий) в многофункциональных центрах предоставления государственных и муниципальных услуг </w:t>
      </w:r>
    </w:p>
    <w:p w:rsidR="00016689" w:rsidRPr="00B0102F" w:rsidRDefault="00091E02" w:rsidP="005B64AC">
      <w:pPr>
        <w:spacing w:after="0" w:line="360" w:lineRule="auto"/>
        <w:ind w:left="10"/>
        <w:jc w:val="center"/>
        <w:rPr>
          <w:rFonts w:ascii="Times New Roman" w:hAnsi="Times New Roman" w:cs="Times New Roman"/>
          <w:sz w:val="24"/>
          <w:szCs w:val="24"/>
        </w:rPr>
      </w:pPr>
      <w:r w:rsidRPr="00B010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6689" w:rsidRPr="00B0102F" w:rsidRDefault="00091E02" w:rsidP="005B64AC">
      <w:pPr>
        <w:spacing w:after="0" w:line="360" w:lineRule="auto"/>
        <w:ind w:left="10" w:hanging="10"/>
        <w:jc w:val="center"/>
        <w:rPr>
          <w:rFonts w:ascii="Times New Roman" w:hAnsi="Times New Roman" w:cs="Times New Roman"/>
          <w:sz w:val="24"/>
          <w:szCs w:val="24"/>
        </w:rPr>
      </w:pPr>
      <w:r w:rsidRPr="00B0102F">
        <w:rPr>
          <w:rFonts w:ascii="Times New Roman" w:eastAsia="Times New Roman" w:hAnsi="Times New Roman" w:cs="Times New Roman"/>
          <w:sz w:val="24"/>
          <w:szCs w:val="24"/>
        </w:rPr>
        <w:t xml:space="preserve">Исчерпывающий перечень административных процедур (действий) при предоставлении муниципальной услуги, выполняемых многофункциональными центрами  </w:t>
      </w:r>
    </w:p>
    <w:p w:rsidR="00016689" w:rsidRPr="005B64AC" w:rsidRDefault="00091E02" w:rsidP="005B64AC">
      <w:pPr>
        <w:spacing w:after="0" w:line="360" w:lineRule="auto"/>
        <w:ind w:left="10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016689" w:rsidRPr="005B64AC" w:rsidRDefault="00091E02" w:rsidP="005B64AC">
      <w:pPr>
        <w:spacing w:after="0" w:line="360" w:lineRule="auto"/>
        <w:ind w:left="718" w:right="53" w:hanging="10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6.1 Многофункциональный центр осуществляет: </w:t>
      </w:r>
    </w:p>
    <w:p w:rsidR="00016689" w:rsidRPr="005B64AC" w:rsidRDefault="00091E02" w:rsidP="005B64AC">
      <w:pPr>
        <w:spacing w:after="0" w:line="360" w:lineRule="auto"/>
        <w:ind w:left="-15" w:right="5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информирование заявителей о порядке предоставления услуги в многофункциональном центре, по иным вопросам, связанным с предоставлением услуги, а также консультирование заявителей о порядке предоставления услуги в многофункциональном центре; выдачу заявителю результата предоставления услуги, на бумажном носителе, подтверждающих содержание электронных документов, направленных в многофункциональный центр по результатам предоставления услуги, а также выдача документов, включая составление на бумажном носителе и заверение выписок из информационных систем уполномоченных органов государственной власти, органов местного самоуправления; иные процедуры и действия, предусмотренные Федеральным законом № 210-ФЗ. </w:t>
      </w:r>
    </w:p>
    <w:p w:rsidR="00016689" w:rsidRPr="005B64AC" w:rsidRDefault="00091E02" w:rsidP="005B64AC">
      <w:pPr>
        <w:spacing w:after="0" w:line="360" w:lineRule="auto"/>
        <w:ind w:left="-15" w:right="5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 соответствии с частью 1.1 статьи 16 Федерального закона № 210-ФЗ для реализации своих функций многофункциональные центры вправе привлекать иные организации.  </w:t>
      </w:r>
    </w:p>
    <w:p w:rsidR="00016689" w:rsidRPr="005B64AC" w:rsidRDefault="00091E02" w:rsidP="005B64AC">
      <w:pPr>
        <w:spacing w:after="0"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6689" w:rsidRPr="00B0102F" w:rsidRDefault="00091E02" w:rsidP="005B64AC">
      <w:pPr>
        <w:spacing w:after="0" w:line="360" w:lineRule="auto"/>
        <w:ind w:left="10" w:right="60" w:hanging="10"/>
        <w:jc w:val="center"/>
        <w:rPr>
          <w:rFonts w:ascii="Times New Roman" w:hAnsi="Times New Roman" w:cs="Times New Roman"/>
          <w:sz w:val="24"/>
          <w:szCs w:val="24"/>
        </w:rPr>
      </w:pPr>
      <w:r w:rsidRPr="00B0102F">
        <w:rPr>
          <w:rFonts w:ascii="Times New Roman" w:eastAsia="Times New Roman" w:hAnsi="Times New Roman" w:cs="Times New Roman"/>
          <w:sz w:val="24"/>
          <w:szCs w:val="24"/>
        </w:rPr>
        <w:t xml:space="preserve">Информирование заявителей </w:t>
      </w:r>
    </w:p>
    <w:p w:rsidR="00016689" w:rsidRPr="005B64AC" w:rsidRDefault="00091E02" w:rsidP="005B64AC">
      <w:pPr>
        <w:spacing w:after="0"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6689" w:rsidRPr="005B64AC" w:rsidRDefault="00091E02" w:rsidP="005B64AC">
      <w:pPr>
        <w:spacing w:after="0" w:line="360" w:lineRule="auto"/>
        <w:ind w:left="-15" w:right="5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6.2. Информирование заявителя многофункциональными центрами осуществляется следующими способами:  </w:t>
      </w:r>
    </w:p>
    <w:p w:rsidR="00985927" w:rsidRPr="005B64AC" w:rsidRDefault="00091E02" w:rsidP="005B64AC">
      <w:pPr>
        <w:spacing w:after="0" w:line="360" w:lineRule="auto"/>
        <w:ind w:left="-15" w:right="53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>а) посредством привлечения средств массовой информации, а также путем размещения информации на официальных сайтах и информационных стенд</w:t>
      </w:r>
      <w:r w:rsidR="00985927" w:rsidRPr="005B64AC">
        <w:rPr>
          <w:rFonts w:ascii="Times New Roman" w:eastAsia="Times New Roman" w:hAnsi="Times New Roman" w:cs="Times New Roman"/>
          <w:sz w:val="24"/>
          <w:szCs w:val="24"/>
        </w:rPr>
        <w:t xml:space="preserve">ах многофункциональных центров; </w:t>
      </w:r>
    </w:p>
    <w:p w:rsidR="00016689" w:rsidRPr="005B64AC" w:rsidRDefault="00091E02" w:rsidP="005B64AC">
      <w:pPr>
        <w:spacing w:after="0" w:line="360" w:lineRule="auto"/>
        <w:ind w:left="-15" w:right="6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б) при обращении заявителя в многофункциональный центр лично, по телефону, посредством почтовых отправлений, либо по электронной почте. </w:t>
      </w:r>
    </w:p>
    <w:p w:rsidR="00016689" w:rsidRPr="005B64AC" w:rsidRDefault="00091E02" w:rsidP="005B64AC">
      <w:pPr>
        <w:spacing w:after="0" w:line="360" w:lineRule="auto"/>
        <w:ind w:left="-15" w:right="49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– не более 15 минут, время ожидания в очереди в секторе информирования для получения информации о муниципальных услугах не может превышать 15 минут. </w:t>
      </w:r>
    </w:p>
    <w:p w:rsidR="00016689" w:rsidRPr="005B64AC" w:rsidRDefault="00091E02" w:rsidP="005B64AC">
      <w:pPr>
        <w:spacing w:after="0" w:line="360" w:lineRule="auto"/>
        <w:ind w:left="-15" w:right="49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>Ответ на телефонный звонок должен начинаться с информации о наименовании организации, фамилии, имени, отчестве и должности работника многофункционального центра, принявшего телефонный звонок. Индивидуальное устное консультирование при обращении заявителя по телефону работник многофункционального центра осуществляет не более 10 минут</w:t>
      </w:r>
      <w:r w:rsidR="00F77C57" w:rsidRPr="005B64A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C35A6" w:rsidRDefault="00091E02" w:rsidP="004C35A6">
      <w:pPr>
        <w:spacing w:after="0" w:line="360" w:lineRule="auto"/>
        <w:ind w:left="-15" w:right="49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заявителю: </w:t>
      </w:r>
    </w:p>
    <w:p w:rsidR="00016689" w:rsidRPr="005B64AC" w:rsidRDefault="00091E02" w:rsidP="002B6D98">
      <w:pPr>
        <w:spacing w:after="0" w:line="360" w:lineRule="auto"/>
        <w:ind w:left="-15" w:right="49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изложить обращение в письменной форме (ответ направляется заявителю в соответствии со способом, указанным в обращении); назначить другое время для консультаций. </w:t>
      </w:r>
    </w:p>
    <w:p w:rsidR="00016689" w:rsidRPr="005B64AC" w:rsidRDefault="00091E02" w:rsidP="005B64AC">
      <w:pPr>
        <w:spacing w:after="0" w:line="360" w:lineRule="auto"/>
        <w:ind w:left="-15" w:right="49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 в форме электронного документа, и в письменной форме по почтовому адресу, указанному в обращении, поступившем в многофункциональный центр в письменной форме. </w:t>
      </w:r>
    </w:p>
    <w:p w:rsidR="00016689" w:rsidRPr="005B64AC" w:rsidRDefault="00091E02" w:rsidP="005B64AC">
      <w:pPr>
        <w:spacing w:after="0" w:line="360" w:lineRule="auto"/>
        <w:ind w:left="10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016689" w:rsidRPr="00B0102F" w:rsidRDefault="00091E02" w:rsidP="00B0102F">
      <w:pPr>
        <w:spacing w:after="0" w:line="360" w:lineRule="auto"/>
        <w:ind w:left="10" w:right="67" w:hanging="10"/>
        <w:jc w:val="center"/>
        <w:rPr>
          <w:rFonts w:ascii="Times New Roman" w:hAnsi="Times New Roman" w:cs="Times New Roman"/>
          <w:sz w:val="24"/>
          <w:szCs w:val="24"/>
        </w:rPr>
      </w:pPr>
      <w:r w:rsidRPr="00B0102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Выдача заявителю результата предоставления </w:t>
      </w:r>
      <w:r w:rsidR="00B0102F" w:rsidRPr="00B0102F">
        <w:rPr>
          <w:rFonts w:ascii="Times New Roman" w:eastAsia="Times New Roman" w:hAnsi="Times New Roman" w:cs="Times New Roman"/>
          <w:sz w:val="24"/>
          <w:szCs w:val="24"/>
        </w:rPr>
        <w:t>муни</w:t>
      </w:r>
      <w:r w:rsidRPr="00B0102F">
        <w:rPr>
          <w:rFonts w:ascii="Times New Roman" w:eastAsia="Times New Roman" w:hAnsi="Times New Roman" w:cs="Times New Roman"/>
          <w:sz w:val="24"/>
          <w:szCs w:val="24"/>
        </w:rPr>
        <w:t xml:space="preserve">ципальной услуги </w:t>
      </w:r>
    </w:p>
    <w:p w:rsidR="00016689" w:rsidRPr="005B64AC" w:rsidRDefault="00091E02" w:rsidP="005B64AC">
      <w:pPr>
        <w:spacing w:after="0" w:line="36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6689" w:rsidRPr="005B64AC" w:rsidRDefault="00091E02" w:rsidP="005B64AC">
      <w:pPr>
        <w:spacing w:after="0" w:line="360" w:lineRule="auto"/>
        <w:ind w:left="-15" w:right="49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6.3. При наличии в заявлении о выдаче разрешения на ввод объекта в эксплуатацию указания о выдаче результатов оказания услуги через многофункциональный центр, </w:t>
      </w:r>
      <w:r w:rsidR="00F77C57" w:rsidRPr="005B64AC">
        <w:rPr>
          <w:rFonts w:ascii="Times New Roman" w:eastAsia="Times New Roman" w:hAnsi="Times New Roman" w:cs="Times New Roman"/>
          <w:sz w:val="24"/>
          <w:szCs w:val="24"/>
        </w:rPr>
        <w:t xml:space="preserve">Управление строительства и архитектуры Администрации Саткинского муниципального района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передает документы в многофункциональный центр для последующей выдачи заявителю (представителю) способом, согласно соглашениям о взаимодействии заключенным между </w:t>
      </w:r>
      <w:r w:rsidR="00F77C57" w:rsidRPr="005B64AC">
        <w:rPr>
          <w:rFonts w:ascii="Times New Roman" w:eastAsia="Times New Roman" w:hAnsi="Times New Roman" w:cs="Times New Roman"/>
          <w:sz w:val="24"/>
          <w:szCs w:val="24"/>
        </w:rPr>
        <w:t xml:space="preserve">Управлением строительства и архитектуры Администрации Саткинского муниципального района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и многофункциональным центром в порядке, утвержденном постановлением Правительства Российской Федерации от 27 сентября 2011 г. № 797 "О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самоуправления".  </w:t>
      </w:r>
    </w:p>
    <w:p w:rsidR="00016689" w:rsidRPr="005B64AC" w:rsidRDefault="00091E02" w:rsidP="005B64AC">
      <w:pPr>
        <w:spacing w:after="0" w:line="360" w:lineRule="auto"/>
        <w:ind w:left="-15" w:right="49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Порядок и сроки передачи </w:t>
      </w:r>
      <w:r w:rsidR="00F77C57" w:rsidRPr="005B64AC">
        <w:rPr>
          <w:rFonts w:ascii="Times New Roman" w:eastAsia="Times New Roman" w:hAnsi="Times New Roman" w:cs="Times New Roman"/>
          <w:sz w:val="24"/>
          <w:szCs w:val="24"/>
        </w:rPr>
        <w:t>Уп</w:t>
      </w:r>
      <w:r w:rsidR="00B0102F">
        <w:rPr>
          <w:rFonts w:ascii="Times New Roman" w:eastAsia="Times New Roman" w:hAnsi="Times New Roman" w:cs="Times New Roman"/>
          <w:sz w:val="24"/>
          <w:szCs w:val="24"/>
        </w:rPr>
        <w:t>олномоченным органом</w:t>
      </w:r>
      <w:r w:rsidR="00F77C57"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таких документов в многофункциональный центр определяются соглашением о взаимодействии, заключенным ими в порядке, установленном постановлением Правительства Российской Федерации от 27 сентября 2011 г. № 797 "О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самоуправления". </w:t>
      </w:r>
    </w:p>
    <w:p w:rsidR="00016689" w:rsidRPr="005B64AC" w:rsidRDefault="00091E02" w:rsidP="005B64AC">
      <w:pPr>
        <w:spacing w:after="0" w:line="360" w:lineRule="auto"/>
        <w:ind w:left="-15" w:right="49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6.4. Прием заявителей для выдачи документов, являющихся результатом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 </w:t>
      </w:r>
    </w:p>
    <w:p w:rsidR="00016689" w:rsidRPr="005B64AC" w:rsidRDefault="00F77C57" w:rsidP="005B64AC">
      <w:pPr>
        <w:spacing w:after="0" w:line="360" w:lineRule="auto"/>
        <w:ind w:left="10" w:right="50" w:firstLine="699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ab/>
      </w:r>
      <w:r w:rsidRPr="005B64AC">
        <w:rPr>
          <w:rFonts w:ascii="Times New Roman" w:eastAsia="Times New Roman" w:hAnsi="Times New Roman" w:cs="Times New Roman"/>
          <w:sz w:val="24"/>
          <w:szCs w:val="24"/>
        </w:rPr>
        <w:tab/>
      </w:r>
      <w:r w:rsidR="00091E02" w:rsidRPr="005B64AC">
        <w:rPr>
          <w:rFonts w:ascii="Times New Roman" w:eastAsia="Times New Roman" w:hAnsi="Times New Roman" w:cs="Times New Roman"/>
          <w:sz w:val="24"/>
          <w:szCs w:val="24"/>
        </w:rPr>
        <w:t xml:space="preserve">Работник многофункционального центра осуществляет следующие действия: </w:t>
      </w:r>
    </w:p>
    <w:p w:rsidR="00016689" w:rsidRPr="005B64AC" w:rsidRDefault="00091E02" w:rsidP="005B64AC">
      <w:pPr>
        <w:spacing w:after="0" w:line="360" w:lineRule="auto"/>
        <w:ind w:left="10" w:right="50" w:hanging="1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устанавливает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ab/>
        <w:t xml:space="preserve">личность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ab/>
        <w:t xml:space="preserve">заявителя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ab/>
        <w:t xml:space="preserve">на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ab/>
        <w:t xml:space="preserve">основании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ab/>
        <w:t>документа,</w:t>
      </w:r>
      <w:r w:rsidR="00F77C57"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удостоверяющего личность в соответствии с законодательством Российской Федерации; проверяет полномочия представителя заявителя (в случае обращения представителя заявителя); определяет статус исполнения заявления о выдаче разрешения на ввод объекта в эксплуатацию в ГИС; </w:t>
      </w:r>
      <w:proofErr w:type="gramStart"/>
      <w:r w:rsidRPr="005B64AC">
        <w:rPr>
          <w:rFonts w:ascii="Times New Roman" w:eastAsia="Times New Roman" w:hAnsi="Times New Roman" w:cs="Times New Roman"/>
          <w:sz w:val="24"/>
          <w:szCs w:val="24"/>
        </w:rPr>
        <w:t>распечатывает результат предоставления услуги в виде экземпляра электронного документа на бумажном носителе и заверяет его с использованием печати многофункционального центра (в предусмотренных нормативными правовыми актами Российской Федерации случаях – печати с изображением Государственного герба Российской Федерации);</w:t>
      </w:r>
      <w:proofErr w:type="gramEnd"/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заверяет экземпляр электронного документа на бумажном носителе с использованием печати многофункционального центра (в предусмотренных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lastRenderedPageBreak/>
        <w:t>нормативными правовыми актами Российской Федерации случаях – печати с изображением Государственного герба Российской Федерации); выдает документы заявителю, при необходимости запрашивает у заявителя подписи за каждый выданный документ; запрашивает согласие заявителя на участие в смс-опросе для оценки качества предоставленных услуг многофункциональным центром.</w:t>
      </w:r>
      <w:r w:rsidRPr="005B64A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End"/>
    </w:p>
    <w:p w:rsidR="00F77C57" w:rsidRPr="005B64AC" w:rsidRDefault="00F77C57" w:rsidP="005B64AC">
      <w:pPr>
        <w:spacing w:after="0" w:line="360" w:lineRule="auto"/>
        <w:ind w:left="10" w:right="50" w:hanging="1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7C57" w:rsidRPr="005B64AC" w:rsidRDefault="00F77C57" w:rsidP="005B64AC">
      <w:pPr>
        <w:spacing w:after="0" w:line="360" w:lineRule="auto"/>
        <w:ind w:left="10" w:right="50" w:hanging="1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7C57" w:rsidRPr="005B64AC" w:rsidRDefault="00F77C57" w:rsidP="005B64AC">
      <w:pPr>
        <w:spacing w:after="0" w:line="360" w:lineRule="auto"/>
        <w:ind w:left="10" w:right="50" w:hanging="1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7C57" w:rsidRPr="005B64AC" w:rsidRDefault="00F77C57" w:rsidP="005B64AC">
      <w:pPr>
        <w:spacing w:after="0" w:line="360" w:lineRule="auto"/>
        <w:ind w:left="10" w:right="50" w:hanging="1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7C57" w:rsidRPr="005B64AC" w:rsidRDefault="00F77C57" w:rsidP="005B64AC">
      <w:pPr>
        <w:spacing w:after="0" w:line="360" w:lineRule="auto"/>
        <w:ind w:left="10" w:right="50" w:hanging="1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7C57" w:rsidRPr="005B64AC" w:rsidRDefault="00F77C57" w:rsidP="005B64AC">
      <w:pPr>
        <w:spacing w:after="0" w:line="360" w:lineRule="auto"/>
        <w:ind w:left="10" w:right="50" w:hanging="1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7C57" w:rsidRPr="005B64AC" w:rsidRDefault="00F77C57" w:rsidP="005B64AC">
      <w:pPr>
        <w:spacing w:after="0" w:line="360" w:lineRule="auto"/>
        <w:ind w:left="10" w:right="50" w:hanging="1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7C57" w:rsidRPr="005B64AC" w:rsidRDefault="00F77C57" w:rsidP="005B64AC">
      <w:pPr>
        <w:spacing w:after="0" w:line="360" w:lineRule="auto"/>
        <w:ind w:left="10" w:right="50" w:hanging="1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7C57" w:rsidRPr="005B64AC" w:rsidRDefault="00F77C57" w:rsidP="005B64AC">
      <w:pPr>
        <w:spacing w:after="0" w:line="360" w:lineRule="auto"/>
        <w:ind w:left="10" w:right="50" w:hanging="1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7C57" w:rsidRDefault="00F77C57" w:rsidP="005B64AC">
      <w:pPr>
        <w:spacing w:after="0" w:line="360" w:lineRule="auto"/>
        <w:ind w:left="10" w:right="50" w:hanging="1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6D98" w:rsidRDefault="002B6D98" w:rsidP="005B64AC">
      <w:pPr>
        <w:spacing w:after="0" w:line="360" w:lineRule="auto"/>
        <w:ind w:left="10" w:right="50" w:hanging="1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6D98" w:rsidRDefault="002B6D98" w:rsidP="005B64AC">
      <w:pPr>
        <w:spacing w:after="0" w:line="360" w:lineRule="auto"/>
        <w:ind w:left="10" w:right="50" w:hanging="1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6D98" w:rsidRDefault="002B6D98" w:rsidP="005B64AC">
      <w:pPr>
        <w:spacing w:after="0" w:line="360" w:lineRule="auto"/>
        <w:ind w:left="10" w:right="50" w:hanging="1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6D98" w:rsidRDefault="002B6D98" w:rsidP="005B64AC">
      <w:pPr>
        <w:spacing w:after="0" w:line="360" w:lineRule="auto"/>
        <w:ind w:left="10" w:right="50" w:hanging="1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6D98" w:rsidRDefault="002B6D98" w:rsidP="005B64AC">
      <w:pPr>
        <w:spacing w:after="0" w:line="360" w:lineRule="auto"/>
        <w:ind w:left="10" w:right="50" w:hanging="1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6D98" w:rsidRDefault="002B6D98" w:rsidP="005B64AC">
      <w:pPr>
        <w:spacing w:after="0" w:line="360" w:lineRule="auto"/>
        <w:ind w:left="10" w:right="50" w:hanging="1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6D98" w:rsidRDefault="002B6D98" w:rsidP="005B64AC">
      <w:pPr>
        <w:spacing w:after="0" w:line="360" w:lineRule="auto"/>
        <w:ind w:left="10" w:right="50" w:hanging="1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6D98" w:rsidRDefault="002B6D98" w:rsidP="005B64AC">
      <w:pPr>
        <w:spacing w:after="0" w:line="360" w:lineRule="auto"/>
        <w:ind w:left="10" w:right="50" w:hanging="1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6D98" w:rsidRDefault="002B6D98" w:rsidP="005B64AC">
      <w:pPr>
        <w:spacing w:after="0" w:line="360" w:lineRule="auto"/>
        <w:ind w:left="10" w:right="50" w:hanging="1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6D98" w:rsidRDefault="002B6D98" w:rsidP="005B64AC">
      <w:pPr>
        <w:spacing w:after="0" w:line="360" w:lineRule="auto"/>
        <w:ind w:left="10" w:right="50" w:hanging="1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6D98" w:rsidRDefault="002B6D98" w:rsidP="005B64AC">
      <w:pPr>
        <w:spacing w:after="0" w:line="360" w:lineRule="auto"/>
        <w:ind w:left="10" w:right="50" w:hanging="1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6D98" w:rsidRDefault="002B6D98" w:rsidP="005B64AC">
      <w:pPr>
        <w:spacing w:after="0" w:line="360" w:lineRule="auto"/>
        <w:ind w:left="10" w:right="50" w:hanging="1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1235" w:rsidRDefault="001F1235" w:rsidP="005B64AC">
      <w:pPr>
        <w:spacing w:after="0" w:line="360" w:lineRule="auto"/>
        <w:ind w:left="10" w:right="50" w:hanging="1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1235" w:rsidRDefault="001F1235" w:rsidP="005B64AC">
      <w:pPr>
        <w:spacing w:after="0" w:line="360" w:lineRule="auto"/>
        <w:ind w:left="10" w:right="50" w:hanging="1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1235" w:rsidRDefault="001F1235" w:rsidP="005B64AC">
      <w:pPr>
        <w:spacing w:after="0" w:line="360" w:lineRule="auto"/>
        <w:ind w:left="10" w:right="50" w:hanging="1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F1235" w:rsidRPr="005B64AC" w:rsidRDefault="001F1235" w:rsidP="005B64AC">
      <w:pPr>
        <w:spacing w:after="0" w:line="360" w:lineRule="auto"/>
        <w:ind w:left="10" w:right="50" w:hanging="1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F77C57" w:rsidRPr="005B64AC" w:rsidRDefault="00F77C57" w:rsidP="005B64AC">
      <w:pPr>
        <w:spacing w:after="0" w:line="360" w:lineRule="auto"/>
        <w:ind w:left="10" w:right="50" w:hanging="1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7C57" w:rsidRPr="005B64AC" w:rsidRDefault="00F77C57" w:rsidP="005B64AC">
      <w:pPr>
        <w:spacing w:after="0" w:line="360" w:lineRule="auto"/>
        <w:ind w:left="10" w:right="50" w:hanging="1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7C57" w:rsidRPr="005B64AC" w:rsidRDefault="00F77C57" w:rsidP="005B64AC">
      <w:pPr>
        <w:spacing w:after="0" w:line="360" w:lineRule="auto"/>
        <w:ind w:left="10" w:right="50" w:hanging="1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7C57" w:rsidRPr="005B64AC" w:rsidRDefault="00F77C57" w:rsidP="005B64AC">
      <w:pPr>
        <w:spacing w:after="0" w:line="360" w:lineRule="auto"/>
        <w:ind w:left="10" w:right="50" w:hanging="1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7C57" w:rsidRPr="005B64AC" w:rsidRDefault="00F77C57" w:rsidP="005B64AC">
      <w:pPr>
        <w:spacing w:after="0" w:line="360" w:lineRule="auto"/>
        <w:ind w:left="10" w:right="50" w:hanging="10"/>
        <w:jc w:val="both"/>
        <w:rPr>
          <w:rFonts w:ascii="Times New Roman" w:hAnsi="Times New Roman" w:cs="Times New Roman"/>
          <w:sz w:val="24"/>
          <w:szCs w:val="24"/>
        </w:rPr>
      </w:pPr>
    </w:p>
    <w:p w:rsidR="00016689" w:rsidRPr="005B64AC" w:rsidRDefault="00091E02" w:rsidP="00CC7786">
      <w:pPr>
        <w:spacing w:after="0" w:line="240" w:lineRule="auto"/>
        <w:ind w:left="5811" w:right="-2" w:hanging="11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1</w:t>
      </w:r>
    </w:p>
    <w:p w:rsidR="00016689" w:rsidRPr="005B64AC" w:rsidRDefault="00091E02" w:rsidP="00CC7786">
      <w:pPr>
        <w:spacing w:after="0" w:line="240" w:lineRule="auto"/>
        <w:ind w:left="5811" w:right="-2" w:hanging="11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>к Административному регламенту</w:t>
      </w:r>
    </w:p>
    <w:p w:rsidR="00016689" w:rsidRPr="005B64AC" w:rsidRDefault="00091E02" w:rsidP="00CC7786">
      <w:pPr>
        <w:spacing w:after="0" w:line="240" w:lineRule="auto"/>
        <w:ind w:left="5811" w:right="-2" w:hanging="11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>предоставления муниципальной услуги "Выдача</w:t>
      </w:r>
    </w:p>
    <w:p w:rsidR="00016689" w:rsidRPr="005B64AC" w:rsidRDefault="00091E02" w:rsidP="00CC7786">
      <w:pPr>
        <w:spacing w:after="0" w:line="240" w:lineRule="auto"/>
        <w:ind w:left="5811" w:hanging="11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>разрешения на ввод объекта в эксплуатацию"</w:t>
      </w:r>
    </w:p>
    <w:p w:rsidR="00016689" w:rsidRPr="005B64AC" w:rsidRDefault="00091E02" w:rsidP="005B64AC">
      <w:pPr>
        <w:spacing w:after="0" w:line="360" w:lineRule="auto"/>
        <w:ind w:left="5681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016689" w:rsidRPr="005B64AC" w:rsidRDefault="00CE73A5" w:rsidP="005B64AC">
      <w:pPr>
        <w:spacing w:after="0" w:line="360" w:lineRule="auto"/>
        <w:ind w:left="56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</w:t>
      </w:r>
    </w:p>
    <w:p w:rsidR="00016689" w:rsidRPr="005B64AC" w:rsidRDefault="00091E02" w:rsidP="005B64AC">
      <w:pPr>
        <w:spacing w:after="0" w:line="360" w:lineRule="auto"/>
        <w:ind w:left="5680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CE73A5" w:rsidRDefault="00091E02" w:rsidP="00CE73A5">
      <w:pPr>
        <w:pStyle w:val="1"/>
        <w:spacing w:after="0" w:line="240" w:lineRule="auto"/>
        <w:ind w:left="11" w:right="62" w:hanging="11"/>
        <w:rPr>
          <w:sz w:val="24"/>
          <w:szCs w:val="24"/>
        </w:rPr>
      </w:pPr>
      <w:r w:rsidRPr="005B64AC">
        <w:rPr>
          <w:sz w:val="24"/>
          <w:szCs w:val="24"/>
        </w:rPr>
        <w:t>З А Я В Л Е Н И Е</w:t>
      </w:r>
    </w:p>
    <w:p w:rsidR="00016689" w:rsidRPr="005B64AC" w:rsidRDefault="00091E02" w:rsidP="00CE73A5">
      <w:pPr>
        <w:pStyle w:val="1"/>
        <w:spacing w:after="0" w:line="240" w:lineRule="auto"/>
        <w:ind w:left="11" w:right="62" w:hanging="11"/>
        <w:rPr>
          <w:sz w:val="24"/>
          <w:szCs w:val="24"/>
        </w:rPr>
      </w:pPr>
      <w:r w:rsidRPr="005B64AC">
        <w:rPr>
          <w:sz w:val="24"/>
          <w:szCs w:val="24"/>
        </w:rPr>
        <w:t xml:space="preserve"> о выдаче разрешения на ввод объекта в эксплуатацию </w:t>
      </w:r>
    </w:p>
    <w:p w:rsidR="00016689" w:rsidRPr="005B64AC" w:rsidRDefault="00091E02" w:rsidP="005B64A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016689" w:rsidRPr="005B64AC" w:rsidRDefault="00091E02" w:rsidP="005B64AC">
      <w:pPr>
        <w:spacing w:after="0" w:line="360" w:lineRule="auto"/>
        <w:ind w:left="10" w:right="73" w:hanging="10"/>
        <w:jc w:val="right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"__" __________ 20___ г. </w:t>
      </w:r>
    </w:p>
    <w:p w:rsidR="00016689" w:rsidRPr="005B64AC" w:rsidRDefault="00091E02" w:rsidP="005B64AC">
      <w:pPr>
        <w:spacing w:after="0" w:line="360" w:lineRule="auto"/>
        <w:ind w:right="70"/>
        <w:jc w:val="right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6689" w:rsidRPr="005B64AC" w:rsidRDefault="00091E02" w:rsidP="00CE73A5">
      <w:pPr>
        <w:spacing w:after="0" w:line="240" w:lineRule="auto"/>
        <w:ind w:right="68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6689" w:rsidRPr="005B64AC" w:rsidRDefault="008479D4" w:rsidP="00CE73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</w:r>
      <w:r>
        <w:rPr>
          <w:rFonts w:ascii="Times New Roman" w:hAnsi="Times New Roman" w:cs="Times New Roman"/>
          <w:noProof/>
          <w:sz w:val="24"/>
          <w:szCs w:val="24"/>
        </w:rPr>
        <w:pict>
          <v:group id="Group 72681" o:spid="_x0000_s1072" style="width:498.05pt;height:.5pt;mso-position-horizontal-relative:char;mso-position-vertical-relative:line" coordsize="63252,60">
            <v:shape id="Shape 90545" o:spid="_x0000_s1073" style="position:absolute;width:63252;height:91" coordsize="6325235,9144" path="m,l6325235,r,9144l,9144,,e" fillcolor="black" stroked="f" strokeweight="0">
              <v:stroke opacity="0" miterlimit="10" joinstyle="miter"/>
            </v:shape>
            <w10:wrap type="none"/>
            <w10:anchorlock/>
          </v:group>
        </w:pict>
      </w:r>
    </w:p>
    <w:p w:rsidR="00016689" w:rsidRPr="00CE73A5" w:rsidRDefault="00091E02" w:rsidP="00CE73A5">
      <w:pPr>
        <w:spacing w:after="0" w:line="240" w:lineRule="auto"/>
        <w:ind w:left="11" w:hanging="11"/>
        <w:jc w:val="center"/>
        <w:rPr>
          <w:rFonts w:ascii="Times New Roman" w:hAnsi="Times New Roman" w:cs="Times New Roman"/>
          <w:sz w:val="16"/>
          <w:szCs w:val="16"/>
        </w:rPr>
      </w:pPr>
      <w:r w:rsidRPr="00CE73A5">
        <w:rPr>
          <w:rFonts w:ascii="Times New Roman" w:eastAsia="Times New Roman" w:hAnsi="Times New Roman" w:cs="Times New Roman"/>
          <w:sz w:val="16"/>
          <w:szCs w:val="16"/>
        </w:rPr>
        <w:t xml:space="preserve">(наименование уполномоченного на выдачу разрешений на ввод объекта в эксплуатацию федерального органа исполнительной власти, органа исполнительной власти субъекта Российской Федерации, органа местного </w:t>
      </w:r>
    </w:p>
    <w:p w:rsidR="00016689" w:rsidRPr="00CE73A5" w:rsidRDefault="00091E02" w:rsidP="00CE73A5">
      <w:pPr>
        <w:spacing w:after="0" w:line="240" w:lineRule="auto"/>
        <w:ind w:left="11" w:right="27" w:hanging="11"/>
        <w:jc w:val="center"/>
        <w:rPr>
          <w:rFonts w:ascii="Times New Roman" w:hAnsi="Times New Roman" w:cs="Times New Roman"/>
          <w:sz w:val="16"/>
          <w:szCs w:val="16"/>
        </w:rPr>
      </w:pPr>
      <w:r w:rsidRPr="00CE73A5">
        <w:rPr>
          <w:rFonts w:ascii="Times New Roman" w:eastAsia="Times New Roman" w:hAnsi="Times New Roman" w:cs="Times New Roman"/>
          <w:sz w:val="16"/>
          <w:szCs w:val="16"/>
        </w:rPr>
        <w:t xml:space="preserve">самоуправления, организации) </w:t>
      </w:r>
    </w:p>
    <w:p w:rsidR="00016689" w:rsidRPr="005B64AC" w:rsidRDefault="00091E02" w:rsidP="00CE73A5">
      <w:pPr>
        <w:spacing w:after="0" w:line="360" w:lineRule="auto"/>
        <w:ind w:left="23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016689" w:rsidRPr="005B64AC" w:rsidRDefault="00091E02" w:rsidP="005B64AC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со статьей 55 Градостроительного кодекса Российской Федерации прошу выдать разрешение на ввод объекта в эксплуатацию. </w:t>
      </w:r>
    </w:p>
    <w:p w:rsidR="00016689" w:rsidRPr="005B64AC" w:rsidRDefault="00091E02" w:rsidP="005B64AC">
      <w:pPr>
        <w:numPr>
          <w:ilvl w:val="0"/>
          <w:numId w:val="4"/>
        </w:numPr>
        <w:spacing w:after="0" w:line="360" w:lineRule="auto"/>
        <w:ind w:left="942" w:hanging="280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Сведения о застройщике </w:t>
      </w:r>
    </w:p>
    <w:tbl>
      <w:tblPr>
        <w:tblStyle w:val="TableGrid"/>
        <w:tblW w:w="9585" w:type="dxa"/>
        <w:tblInd w:w="0" w:type="dxa"/>
        <w:tblCellMar>
          <w:top w:w="8" w:type="dxa"/>
          <w:left w:w="108" w:type="dxa"/>
          <w:right w:w="92" w:type="dxa"/>
        </w:tblCellMar>
        <w:tblLook w:val="04A0"/>
      </w:tblPr>
      <w:tblGrid>
        <w:gridCol w:w="704"/>
        <w:gridCol w:w="4628"/>
        <w:gridCol w:w="4253"/>
      </w:tblGrid>
      <w:tr w:rsidR="00016689" w:rsidRPr="005B64AC" w:rsidTr="00FB6504">
        <w:trPr>
          <w:trHeight w:val="91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FB6504">
            <w:pPr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1.1 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FB6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физическом лице, в случае если застройщиком является физическое лицо: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FB6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16689" w:rsidRPr="005B64AC" w:rsidTr="00FB6504">
        <w:trPr>
          <w:trHeight w:val="41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FB6504">
            <w:pPr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1.1.1 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FB6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Фамилия, имя, отчество (при наличии)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FB6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16689" w:rsidRPr="005B64AC" w:rsidTr="00FB6504">
        <w:trPr>
          <w:trHeight w:val="168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FB6504">
            <w:pPr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1.1.2 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FB6504">
            <w:pPr>
              <w:ind w:right="663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Реквизиты документа, удостоверяющего личность (не указываются в случае, если застройщик является индивидуальным предпринимателем)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FB6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16689" w:rsidRPr="005B64AC" w:rsidTr="00FB6504">
        <w:trPr>
          <w:trHeight w:val="84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FB6504">
            <w:pPr>
              <w:ind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1.1.3 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FB6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Основной государственный регистрационный номер индивидуального предпринимателя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FB6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16689" w:rsidRPr="005B64AC" w:rsidTr="00FB6504">
        <w:trPr>
          <w:trHeight w:val="27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FB6504">
            <w:pPr>
              <w:ind w:right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1.2 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FB6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юридическом лице: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FB6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16689" w:rsidRPr="005B64AC" w:rsidTr="00FB6504">
        <w:trPr>
          <w:trHeight w:val="389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FB6504">
            <w:pPr>
              <w:ind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1.2.1 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FB6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FB6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16689" w:rsidRPr="005B64AC" w:rsidTr="00FB6504">
        <w:trPr>
          <w:trHeight w:val="70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FB6504">
            <w:pPr>
              <w:ind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1.2.2 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FB6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Основной государственный регистрационный номер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FB6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16689" w:rsidRPr="005B64AC" w:rsidTr="00CE73A5">
        <w:trPr>
          <w:trHeight w:val="121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FB6504">
            <w:pPr>
              <w:ind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1.2.3 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FB6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Идентификационный номер налогоплательщика – юридического лица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FB6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841CDA" w:rsidRDefault="00841CDA" w:rsidP="00CE73A5">
      <w:pPr>
        <w:spacing w:after="0" w:line="360" w:lineRule="auto"/>
        <w:ind w:left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1CDA" w:rsidRDefault="00841CDA" w:rsidP="00CE73A5">
      <w:pPr>
        <w:spacing w:after="0" w:line="360" w:lineRule="auto"/>
        <w:ind w:left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16689" w:rsidRPr="005B64AC" w:rsidRDefault="00CE73A5" w:rsidP="00CE73A5">
      <w:pPr>
        <w:spacing w:after="0" w:line="360" w:lineRule="auto"/>
        <w:ind w:left="1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2. </w:t>
      </w:r>
      <w:r w:rsidR="00091E02" w:rsidRPr="005B64AC">
        <w:rPr>
          <w:rFonts w:ascii="Times New Roman" w:eastAsia="Times New Roman" w:hAnsi="Times New Roman" w:cs="Times New Roman"/>
          <w:sz w:val="24"/>
          <w:szCs w:val="24"/>
        </w:rPr>
        <w:t xml:space="preserve">Сведения об объекте </w:t>
      </w:r>
    </w:p>
    <w:tbl>
      <w:tblPr>
        <w:tblStyle w:val="TableGrid"/>
        <w:tblW w:w="9634" w:type="dxa"/>
        <w:tblInd w:w="0" w:type="dxa"/>
        <w:tblCellMar>
          <w:top w:w="9" w:type="dxa"/>
          <w:left w:w="108" w:type="dxa"/>
          <w:right w:w="115" w:type="dxa"/>
        </w:tblCellMar>
        <w:tblLook w:val="04A0"/>
      </w:tblPr>
      <w:tblGrid>
        <w:gridCol w:w="704"/>
        <w:gridCol w:w="4678"/>
        <w:gridCol w:w="4252"/>
      </w:tblGrid>
      <w:tr w:rsidR="00016689" w:rsidRPr="005B64AC" w:rsidTr="00A561BA">
        <w:trPr>
          <w:trHeight w:val="142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A561BA">
            <w:pPr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2.1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A56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объекта </w:t>
            </w:r>
          </w:p>
          <w:p w:rsidR="00016689" w:rsidRPr="005B64AC" w:rsidRDefault="00091E02" w:rsidP="00A56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капитального строительства (этапа) в соответствии с проектной документацией </w:t>
            </w:r>
          </w:p>
          <w:p w:rsidR="00016689" w:rsidRPr="00CE73A5" w:rsidRDefault="00091E02" w:rsidP="00A561BA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E73A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(указывается наименование объекта капитального строительства в соответствии с утвержденной застройщиком или заказчиком проектной документацией)</w:t>
            </w:r>
            <w:r w:rsidRPr="00CE73A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A56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16689" w:rsidRPr="005B64AC" w:rsidTr="00A561BA">
        <w:trPr>
          <w:trHeight w:val="1681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A561BA">
            <w:pPr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2.2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A56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(местоположение) объекта: </w:t>
            </w:r>
            <w:r w:rsidRPr="00CE73A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(указывается адрес объекта капитального строительства, а при наличии – адрес объекта капитального строительства в соответствии с государственным адресным реестром с указанием реквизитов документов о присвоении, об изменении адреса; для линейных объектов – указывается описание местоположения в виде наименований субъекта Российской Федерации и муниципального образования)</w:t>
            </w:r>
            <w:r w:rsidRPr="00CE73A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A56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5E210A" w:rsidRDefault="005E210A" w:rsidP="00106691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16689" w:rsidRPr="005B64AC" w:rsidRDefault="00CE73A5" w:rsidP="0010669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="00091E02" w:rsidRPr="005B64AC">
        <w:rPr>
          <w:rFonts w:ascii="Times New Roman" w:eastAsia="Times New Roman" w:hAnsi="Times New Roman" w:cs="Times New Roman"/>
          <w:sz w:val="24"/>
          <w:szCs w:val="24"/>
        </w:rPr>
        <w:t xml:space="preserve">Сведения о земельном участке </w:t>
      </w:r>
    </w:p>
    <w:tbl>
      <w:tblPr>
        <w:tblStyle w:val="TableGrid"/>
        <w:tblW w:w="9634" w:type="dxa"/>
        <w:tblInd w:w="0" w:type="dxa"/>
        <w:tblCellMar>
          <w:top w:w="11" w:type="dxa"/>
          <w:left w:w="108" w:type="dxa"/>
          <w:right w:w="51" w:type="dxa"/>
        </w:tblCellMar>
        <w:tblLook w:val="04A0"/>
      </w:tblPr>
      <w:tblGrid>
        <w:gridCol w:w="704"/>
        <w:gridCol w:w="4678"/>
        <w:gridCol w:w="4252"/>
      </w:tblGrid>
      <w:tr w:rsidR="00016689" w:rsidRPr="005B64AC" w:rsidTr="00A561BA">
        <w:trPr>
          <w:trHeight w:val="152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A561BA">
            <w:pPr>
              <w:ind w:right="-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3.1 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A561BA">
            <w:pPr>
              <w:ind w:right="-110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Кадастровый номер земельного участка (земельных участков), в пределах которого (которых) расположен объект </w:t>
            </w:r>
          </w:p>
          <w:p w:rsidR="00A561BA" w:rsidRDefault="00091E02" w:rsidP="00A561B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капитального строительства </w:t>
            </w:r>
          </w:p>
          <w:p w:rsidR="00016689" w:rsidRPr="005B64AC" w:rsidRDefault="00091E02" w:rsidP="00A56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E73A5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(заполнение не обязательно при выдаче разрешения на ввод  линейного объекта)</w:t>
            </w: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A56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5E210A" w:rsidRDefault="00091E02" w:rsidP="00106691">
      <w:pPr>
        <w:spacing w:after="0" w:line="360" w:lineRule="auto"/>
        <w:ind w:left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016689" w:rsidRPr="005B64AC" w:rsidRDefault="00106691" w:rsidP="00106691">
      <w:pPr>
        <w:spacing w:after="0" w:line="360" w:lineRule="auto"/>
        <w:ind w:left="1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 w:rsidR="00091E02" w:rsidRPr="005B64AC">
        <w:rPr>
          <w:rFonts w:ascii="Times New Roman" w:eastAsia="Times New Roman" w:hAnsi="Times New Roman" w:cs="Times New Roman"/>
          <w:sz w:val="24"/>
          <w:szCs w:val="24"/>
        </w:rPr>
        <w:t xml:space="preserve">Сведения о разрешении на строительство </w:t>
      </w:r>
    </w:p>
    <w:tbl>
      <w:tblPr>
        <w:tblStyle w:val="TableGrid"/>
        <w:tblW w:w="9651" w:type="dxa"/>
        <w:tblInd w:w="0" w:type="dxa"/>
        <w:tblCellMar>
          <w:top w:w="9" w:type="dxa"/>
          <w:left w:w="108" w:type="dxa"/>
          <w:right w:w="115" w:type="dxa"/>
        </w:tblCellMar>
        <w:tblLook w:val="04A0"/>
      </w:tblPr>
      <w:tblGrid>
        <w:gridCol w:w="704"/>
        <w:gridCol w:w="4049"/>
        <w:gridCol w:w="2330"/>
        <w:gridCol w:w="2568"/>
      </w:tblGrid>
      <w:tr w:rsidR="00016689" w:rsidRPr="005B64AC" w:rsidTr="00106691">
        <w:trPr>
          <w:trHeight w:val="694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106691" w:rsidP="00A561BA">
            <w:pPr>
              <w:ind w:lef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</w:t>
            </w:r>
            <w:r w:rsidR="00091E02"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A56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 (организация), выдавший (-</w:t>
            </w:r>
            <w:proofErr w:type="spellStart"/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proofErr w:type="spellEnd"/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разрешение на строительство 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A56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документа 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A56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документа </w:t>
            </w:r>
          </w:p>
        </w:tc>
      </w:tr>
      <w:tr w:rsidR="00016689" w:rsidRPr="005B64AC" w:rsidTr="00106691">
        <w:trPr>
          <w:trHeight w:val="610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A561BA">
            <w:pPr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A56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A56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A56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5E210A" w:rsidRDefault="005E210A" w:rsidP="00106691">
      <w:pPr>
        <w:spacing w:after="0" w:line="240" w:lineRule="auto"/>
        <w:ind w:left="1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16689" w:rsidRPr="005B64AC" w:rsidRDefault="00091E02" w:rsidP="00106691">
      <w:pPr>
        <w:spacing w:after="0" w:line="240" w:lineRule="auto"/>
        <w:ind w:left="10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06691"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>Сведения о ранее выданных разрешениях на ввод объекта в эксплуатацию в отношении этапа строительства, реконструкции объекта капитального строительства (при наличии)</w:t>
      </w:r>
    </w:p>
    <w:p w:rsidR="00106691" w:rsidRDefault="00091E02" w:rsidP="0010669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16"/>
          <w:szCs w:val="16"/>
        </w:rPr>
      </w:pPr>
      <w:r w:rsidRPr="00106691">
        <w:rPr>
          <w:rFonts w:ascii="Times New Roman" w:eastAsia="Times New Roman" w:hAnsi="Times New Roman" w:cs="Times New Roman"/>
          <w:i/>
          <w:sz w:val="16"/>
          <w:szCs w:val="16"/>
        </w:rPr>
        <w:t>(указывается в случае, предусмотренном частью 3</w:t>
      </w:r>
      <w:r w:rsidRPr="00106691">
        <w:rPr>
          <w:rFonts w:ascii="Times New Roman" w:eastAsia="Times New Roman" w:hAnsi="Times New Roman" w:cs="Times New Roman"/>
          <w:i/>
          <w:sz w:val="16"/>
          <w:szCs w:val="16"/>
          <w:vertAlign w:val="superscript"/>
        </w:rPr>
        <w:t>5</w:t>
      </w:r>
      <w:r w:rsidRPr="00106691">
        <w:rPr>
          <w:rFonts w:ascii="Times New Roman" w:eastAsia="Times New Roman" w:hAnsi="Times New Roman" w:cs="Times New Roman"/>
          <w:i/>
          <w:sz w:val="16"/>
          <w:szCs w:val="16"/>
        </w:rPr>
        <w:t xml:space="preserve"> статьи 55 Градостроительного кодекса Российской Федерации)</w:t>
      </w:r>
    </w:p>
    <w:p w:rsidR="00016689" w:rsidRPr="00106691" w:rsidRDefault="00091E02" w:rsidP="00106691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106691">
        <w:rPr>
          <w:rFonts w:ascii="Times New Roman" w:eastAsia="Times New Roman" w:hAnsi="Times New Roman" w:cs="Times New Roman"/>
          <w:i/>
          <w:sz w:val="16"/>
          <w:szCs w:val="16"/>
        </w:rPr>
        <w:t xml:space="preserve">   </w:t>
      </w:r>
    </w:p>
    <w:tbl>
      <w:tblPr>
        <w:tblStyle w:val="TableGrid"/>
        <w:tblW w:w="9579" w:type="dxa"/>
        <w:tblInd w:w="0" w:type="dxa"/>
        <w:tblCellMar>
          <w:top w:w="9" w:type="dxa"/>
          <w:left w:w="108" w:type="dxa"/>
          <w:right w:w="115" w:type="dxa"/>
        </w:tblCellMar>
        <w:tblLook w:val="04A0"/>
      </w:tblPr>
      <w:tblGrid>
        <w:gridCol w:w="704"/>
        <w:gridCol w:w="4111"/>
        <w:gridCol w:w="2196"/>
        <w:gridCol w:w="2568"/>
      </w:tblGrid>
      <w:tr w:rsidR="00016689" w:rsidRPr="00702195" w:rsidTr="005E210A">
        <w:trPr>
          <w:trHeight w:val="83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702195" w:rsidRDefault="00106691" w:rsidP="00A561BA">
            <w:pPr>
              <w:ind w:lef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195">
              <w:rPr>
                <w:rFonts w:ascii="Times New Roman" w:eastAsia="Times New Roman" w:hAnsi="Times New Roman" w:cs="Times New Roman"/>
                <w:sz w:val="24"/>
                <w:szCs w:val="24"/>
              </w:rPr>
              <w:t>5.1</w:t>
            </w:r>
            <w:r w:rsidR="00091E02" w:rsidRPr="00702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702195" w:rsidRDefault="00091E02" w:rsidP="00A56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195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 (организация), выдавший (-</w:t>
            </w:r>
            <w:proofErr w:type="spellStart"/>
            <w:r w:rsidRPr="00702195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proofErr w:type="spellEnd"/>
            <w:r w:rsidRPr="00702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 w:rsidRPr="007021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195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разрешение</w:t>
            </w:r>
            <w:r w:rsidRPr="007021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2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ввод объекта в эксплуатацию 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702195" w:rsidRDefault="00091E02" w:rsidP="00A56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документа 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702195" w:rsidRDefault="00091E02" w:rsidP="00A56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документа </w:t>
            </w:r>
          </w:p>
        </w:tc>
      </w:tr>
      <w:tr w:rsidR="00016689" w:rsidRPr="00702195" w:rsidTr="005E210A">
        <w:trPr>
          <w:trHeight w:val="53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702195" w:rsidRDefault="00091E02" w:rsidP="00A561BA">
            <w:pPr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702195" w:rsidRDefault="00091E02" w:rsidP="00A56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702195" w:rsidRDefault="00091E02" w:rsidP="00A56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702195" w:rsidRDefault="00091E02" w:rsidP="00A56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21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5E210A" w:rsidRDefault="005E210A" w:rsidP="005E210A">
      <w:pPr>
        <w:spacing w:after="0" w:line="360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</w:p>
    <w:p w:rsidR="00016689" w:rsidRDefault="00091E02" w:rsidP="005E210A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При этом сообщаю, что ввод объекта в эксплуатацию будет осуществляться на основании следующих документов:  </w:t>
      </w:r>
    </w:p>
    <w:tbl>
      <w:tblPr>
        <w:tblStyle w:val="TableGrid"/>
        <w:tblW w:w="9635" w:type="dxa"/>
        <w:tblInd w:w="0" w:type="dxa"/>
        <w:tblCellMar>
          <w:top w:w="9" w:type="dxa"/>
          <w:left w:w="108" w:type="dxa"/>
          <w:right w:w="47" w:type="dxa"/>
        </w:tblCellMar>
        <w:tblLook w:val="04A0"/>
      </w:tblPr>
      <w:tblGrid>
        <w:gridCol w:w="826"/>
        <w:gridCol w:w="4839"/>
        <w:gridCol w:w="1985"/>
        <w:gridCol w:w="1985"/>
      </w:tblGrid>
      <w:tr w:rsidR="00016689" w:rsidRPr="005B64AC" w:rsidTr="00CC7786">
        <w:trPr>
          <w:trHeight w:val="653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5E210A">
            <w:pPr>
              <w:ind w:left="171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4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5E210A">
            <w:pPr>
              <w:ind w:lef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документа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5E2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документа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5E21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документа </w:t>
            </w:r>
          </w:p>
        </w:tc>
      </w:tr>
      <w:tr w:rsidR="00CC7786" w:rsidRPr="005B64AC" w:rsidTr="00CC7786">
        <w:trPr>
          <w:trHeight w:val="41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C7786" w:rsidRPr="005B64AC" w:rsidRDefault="00CC7786" w:rsidP="005E210A">
            <w:pPr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48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C7786" w:rsidRPr="005B64AC" w:rsidRDefault="00CC7786" w:rsidP="005E210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Градостроительный план земельного участка или в случае строительства линейного объекта реквизиты проекта планировки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</w:t>
            </w: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реквизиты проекта планировки территории в случае выдачи разрешения на строительство линейного объекта, для размещения которого не требуется образование земельного участка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C7786" w:rsidRPr="005B64AC" w:rsidRDefault="00CC7786" w:rsidP="005E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C7786" w:rsidRPr="005B64AC" w:rsidRDefault="00CC7786" w:rsidP="005E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16689" w:rsidRPr="005B64AC" w:rsidTr="005E210A">
        <w:trPr>
          <w:trHeight w:val="3518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5E210A">
            <w:pPr>
              <w:ind w:right="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 </w:t>
            </w:r>
          </w:p>
        </w:tc>
        <w:tc>
          <w:tcPr>
            <w:tcW w:w="4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5E210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Заключение органа государственного строительного надзора о соответствии построенного, реконструированного объекта капитального строительства требованиям проектной документации (включая проектную документацию, в которой учтены изменения, внесенные в соответствии с частями 3</w:t>
            </w: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8</w:t>
            </w: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3</w:t>
            </w: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9</w:t>
            </w: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статьи 49 Градостроительного кодекса Российской </w:t>
            </w:r>
          </w:p>
          <w:p w:rsidR="00016689" w:rsidRPr="005B64AC" w:rsidRDefault="00091E02" w:rsidP="005E210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Федерации) </w:t>
            </w:r>
          </w:p>
          <w:p w:rsidR="00016689" w:rsidRPr="00FB6504" w:rsidRDefault="00091E02" w:rsidP="005E210A">
            <w:pPr>
              <w:ind w:left="2" w:right="42"/>
              <w:rPr>
                <w:rFonts w:ascii="Times New Roman" w:hAnsi="Times New Roman" w:cs="Times New Roman"/>
                <w:sz w:val="16"/>
                <w:szCs w:val="16"/>
              </w:rPr>
            </w:pPr>
            <w:r w:rsidRPr="00FB6504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r w:rsidRPr="00FB6504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указывается</w:t>
            </w:r>
            <w:r w:rsidRPr="00FB650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FB6504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в случае, если предусмотрено осуществление государственного строительного надзора в соответствии с частью 1 статьи 54 Градостроительного кодекса Российской Федерации)</w:t>
            </w:r>
            <w:r w:rsidRPr="00FB650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5E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5E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16689" w:rsidRPr="005B64AC" w:rsidTr="005E210A">
        <w:trPr>
          <w:trHeight w:val="1981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5E210A">
            <w:pPr>
              <w:ind w:right="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4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210A" w:rsidRDefault="00091E02" w:rsidP="005E210A">
            <w:pPr>
              <w:ind w:left="2" w:right="4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Заключение уполномоченного на осуществление федерального государственного экологического надзора федерального органа исполнительной власти</w:t>
            </w:r>
          </w:p>
          <w:p w:rsidR="00016689" w:rsidRPr="005E210A" w:rsidRDefault="00091E02" w:rsidP="005E210A">
            <w:pPr>
              <w:ind w:left="2" w:right="449"/>
              <w:rPr>
                <w:rFonts w:ascii="Times New Roman" w:hAnsi="Times New Roman" w:cs="Times New Roman"/>
                <w:sz w:val="16"/>
                <w:szCs w:val="16"/>
              </w:rPr>
            </w:pPr>
            <w:r w:rsidRPr="005E210A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(указывается в случаях, предусмотренных частью 7 статьи 54 Градостроительного кодекса </w:t>
            </w:r>
          </w:p>
          <w:p w:rsidR="00016689" w:rsidRPr="005B64AC" w:rsidRDefault="00091E02" w:rsidP="005E210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E210A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>Российской Федерации)</w:t>
            </w:r>
            <w:r w:rsidRPr="005B64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5E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5E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5E210A" w:rsidRDefault="00091E02" w:rsidP="005B64A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Приложение: _________________________________________________________ </w:t>
      </w:r>
    </w:p>
    <w:p w:rsidR="005E210A" w:rsidRDefault="00091E02" w:rsidP="005B64A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Номер телефона и адрес электронной почты для связи: _____________________ </w:t>
      </w:r>
    </w:p>
    <w:p w:rsidR="00016689" w:rsidRDefault="00091E02" w:rsidP="005B64A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Результат предоставления услуги прошу: </w:t>
      </w:r>
    </w:p>
    <w:tbl>
      <w:tblPr>
        <w:tblStyle w:val="TableGrid"/>
        <w:tblW w:w="9589" w:type="dxa"/>
        <w:tblInd w:w="5" w:type="dxa"/>
        <w:tblCellMar>
          <w:top w:w="129" w:type="dxa"/>
          <w:left w:w="110" w:type="dxa"/>
          <w:bottom w:w="11" w:type="dxa"/>
          <w:right w:w="103" w:type="dxa"/>
        </w:tblCellMar>
        <w:tblLook w:val="04A0"/>
      </w:tblPr>
      <w:tblGrid>
        <w:gridCol w:w="8824"/>
        <w:gridCol w:w="10"/>
        <w:gridCol w:w="746"/>
        <w:gridCol w:w="9"/>
      </w:tblGrid>
      <w:tr w:rsidR="00016689" w:rsidRPr="005B64AC" w:rsidTr="00CC7786">
        <w:trPr>
          <w:trHeight w:val="789"/>
        </w:trPr>
        <w:tc>
          <w:tcPr>
            <w:tcW w:w="88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16689" w:rsidRPr="005B64AC" w:rsidRDefault="00091E02" w:rsidP="005E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направить в форме электронного документа в личный кабинет в федеральной государственной информационной системе «Единый портал </w:t>
            </w:r>
          </w:p>
        </w:tc>
        <w:tc>
          <w:tcPr>
            <w:tcW w:w="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5E210A">
            <w:pPr>
              <w:ind w:left="-3590" w:hanging="2030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16689" w:rsidRPr="005B64AC" w:rsidTr="00CC7786">
        <w:tblPrEx>
          <w:tblCellMar>
            <w:top w:w="9" w:type="dxa"/>
            <w:bottom w:w="0" w:type="dxa"/>
            <w:right w:w="35" w:type="dxa"/>
          </w:tblCellMar>
        </w:tblPrEx>
        <w:trPr>
          <w:gridAfter w:val="1"/>
          <w:wAfter w:w="9" w:type="dxa"/>
          <w:trHeight w:val="784"/>
        </w:trPr>
        <w:tc>
          <w:tcPr>
            <w:tcW w:w="8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5E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государственных и муниципальных услуг (функций)»/ на региональном портале государственных и муниципальных услуг</w:t>
            </w:r>
            <w:r w:rsidRPr="005B64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16689" w:rsidP="005E21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689" w:rsidRPr="005B64AC" w:rsidTr="00CC7786">
        <w:tblPrEx>
          <w:tblCellMar>
            <w:top w:w="9" w:type="dxa"/>
            <w:bottom w:w="0" w:type="dxa"/>
            <w:right w:w="35" w:type="dxa"/>
          </w:tblCellMar>
        </w:tblPrEx>
        <w:trPr>
          <w:gridAfter w:val="1"/>
          <w:wAfter w:w="9" w:type="dxa"/>
          <w:trHeight w:val="1880"/>
        </w:trPr>
        <w:tc>
          <w:tcPr>
            <w:tcW w:w="8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689" w:rsidRPr="005B64AC" w:rsidRDefault="00091E02" w:rsidP="005E210A">
            <w:pPr>
              <w:ind w:right="7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>выдать на бумажном носителе при личном обращении в уполномоченный орган государственной власти, орган местного самоуправления, организацию либо в многофункциональный центр предоставления государственных и муниципальных услуг, расположенный по адресу:</w:t>
            </w: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</w:p>
          <w:p w:rsidR="00016689" w:rsidRPr="005B64AC" w:rsidRDefault="00091E02" w:rsidP="005E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_______________________________________________________ </w:t>
            </w:r>
          </w:p>
        </w:tc>
        <w:tc>
          <w:tcPr>
            <w:tcW w:w="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5E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16689" w:rsidRPr="005B64AC" w:rsidTr="00CC7786">
        <w:tblPrEx>
          <w:tblCellMar>
            <w:top w:w="9" w:type="dxa"/>
            <w:bottom w:w="0" w:type="dxa"/>
            <w:right w:w="35" w:type="dxa"/>
          </w:tblCellMar>
        </w:tblPrEx>
        <w:trPr>
          <w:gridAfter w:val="1"/>
          <w:wAfter w:w="9" w:type="dxa"/>
          <w:trHeight w:val="902"/>
        </w:trPr>
        <w:tc>
          <w:tcPr>
            <w:tcW w:w="8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689" w:rsidRPr="005B64AC" w:rsidRDefault="00091E02" w:rsidP="005E210A">
            <w:pPr>
              <w:tabs>
                <w:tab w:val="center" w:pos="1848"/>
                <w:tab w:val="center" w:pos="3096"/>
                <w:tab w:val="center" w:pos="4744"/>
                <w:tab w:val="center" w:pos="5908"/>
                <w:tab w:val="center" w:pos="7114"/>
                <w:tab w:val="right" w:pos="899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направить на </w:t>
            </w: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бумажном носителе на почтовый адрес: </w:t>
            </w:r>
          </w:p>
          <w:p w:rsidR="00016689" w:rsidRPr="005B64AC" w:rsidRDefault="00091E02" w:rsidP="005E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_______________________________________________________ </w:t>
            </w:r>
          </w:p>
        </w:tc>
        <w:tc>
          <w:tcPr>
            <w:tcW w:w="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689" w:rsidRPr="005B64AC" w:rsidRDefault="00091E02" w:rsidP="005E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16689" w:rsidRPr="005B64AC" w:rsidTr="00CC7786">
        <w:tblPrEx>
          <w:tblCellMar>
            <w:top w:w="9" w:type="dxa"/>
            <w:bottom w:w="0" w:type="dxa"/>
            <w:right w:w="35" w:type="dxa"/>
          </w:tblCellMar>
        </w:tblPrEx>
        <w:trPr>
          <w:gridAfter w:val="1"/>
          <w:wAfter w:w="9" w:type="dxa"/>
          <w:trHeight w:val="905"/>
        </w:trPr>
        <w:tc>
          <w:tcPr>
            <w:tcW w:w="8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689" w:rsidRDefault="00091E02" w:rsidP="005E21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</w:p>
          <w:p w:rsidR="00A845A1" w:rsidRPr="005B64AC" w:rsidRDefault="00A845A1" w:rsidP="005E21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689" w:rsidRPr="005B64AC" w:rsidRDefault="00091E02" w:rsidP="005E2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16689" w:rsidRPr="005B64AC" w:rsidTr="00CC7786">
        <w:tblPrEx>
          <w:tblCellMar>
            <w:top w:w="9" w:type="dxa"/>
            <w:bottom w:w="0" w:type="dxa"/>
            <w:right w:w="35" w:type="dxa"/>
          </w:tblCellMar>
        </w:tblPrEx>
        <w:trPr>
          <w:gridAfter w:val="1"/>
          <w:wAfter w:w="9" w:type="dxa"/>
          <w:trHeight w:val="206"/>
        </w:trPr>
        <w:tc>
          <w:tcPr>
            <w:tcW w:w="95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689" w:rsidRPr="005E210A" w:rsidRDefault="00091E02" w:rsidP="005E210A">
            <w:pPr>
              <w:ind w:right="33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E210A">
              <w:rPr>
                <w:rFonts w:ascii="Times New Roman" w:eastAsia="Times New Roman" w:hAnsi="Times New Roman" w:cs="Times New Roman"/>
                <w:i/>
                <w:sz w:val="16"/>
                <w:szCs w:val="16"/>
              </w:rPr>
              <w:t xml:space="preserve">Указывается один из перечисленных способов </w:t>
            </w:r>
          </w:p>
        </w:tc>
      </w:tr>
    </w:tbl>
    <w:p w:rsidR="00016689" w:rsidRPr="005B64AC" w:rsidRDefault="00016689" w:rsidP="005E210A">
      <w:pPr>
        <w:spacing w:after="0" w:line="240" w:lineRule="auto"/>
        <w:ind w:left="1560"/>
        <w:rPr>
          <w:rFonts w:ascii="Times New Roman" w:hAnsi="Times New Roman" w:cs="Times New Roman"/>
          <w:sz w:val="24"/>
          <w:szCs w:val="24"/>
        </w:rPr>
      </w:pPr>
    </w:p>
    <w:p w:rsidR="00016689" w:rsidRPr="005B64AC" w:rsidRDefault="008479D4" w:rsidP="005E210A">
      <w:pPr>
        <w:spacing w:after="0" w:line="240" w:lineRule="auto"/>
        <w:ind w:left="340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</w:r>
      <w:r>
        <w:rPr>
          <w:rFonts w:ascii="Times New Roman" w:hAnsi="Times New Roman" w:cs="Times New Roman"/>
          <w:noProof/>
          <w:sz w:val="24"/>
          <w:szCs w:val="24"/>
        </w:rPr>
        <w:pict>
          <v:group id="Group 73906" o:spid="_x0000_s1069" style="width:326.05pt;height:.5pt;mso-position-horizontal-relative:char;mso-position-vertical-relative:line" coordsize="41407,60">
            <v:shape id="Shape 90560" o:spid="_x0000_s1071" style="position:absolute;width:14402;height:91" coordsize="1440295,9144" path="m,l1440295,r,9144l,9144,,e" fillcolor="black" stroked="f" strokeweight="0">
              <v:stroke opacity="0" miterlimit="10" joinstyle="miter"/>
            </v:shape>
            <v:shape id="Shape 90561" o:spid="_x0000_s1070" style="position:absolute;left:16200;width:25207;height:91" coordsize="2520709,9144" path="m,l2520709,r,9144l,9144,,e" fillcolor="black" stroked="f" strokeweight="0">
              <v:stroke opacity="0" miterlimit="10" joinstyle="miter"/>
            </v:shape>
            <w10:wrap type="none"/>
            <w10:anchorlock/>
          </v:group>
        </w:pict>
      </w:r>
    </w:p>
    <w:p w:rsidR="00016689" w:rsidRPr="005E210A" w:rsidRDefault="00091E02" w:rsidP="005E210A">
      <w:pPr>
        <w:tabs>
          <w:tab w:val="center" w:pos="1560"/>
          <w:tab w:val="center" w:pos="3150"/>
          <w:tab w:val="center" w:pos="4538"/>
          <w:tab w:val="center" w:pos="5701"/>
          <w:tab w:val="center" w:pos="7937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B64AC">
        <w:rPr>
          <w:rFonts w:ascii="Times New Roman" w:hAnsi="Times New Roman" w:cs="Times New Roman"/>
          <w:sz w:val="24"/>
          <w:szCs w:val="24"/>
        </w:rPr>
        <w:tab/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ab/>
      </w:r>
      <w:r w:rsidRPr="005B64AC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 </w:t>
      </w:r>
      <w:r w:rsidRPr="005B64AC">
        <w:rPr>
          <w:rFonts w:ascii="Times New Roman" w:eastAsia="Times New Roman" w:hAnsi="Times New Roman" w:cs="Times New Roman"/>
          <w:sz w:val="24"/>
          <w:szCs w:val="24"/>
          <w:vertAlign w:val="subscript"/>
        </w:rPr>
        <w:tab/>
      </w:r>
      <w:r w:rsidRPr="005E210A">
        <w:rPr>
          <w:rFonts w:ascii="Times New Roman" w:eastAsia="Times New Roman" w:hAnsi="Times New Roman" w:cs="Times New Roman"/>
          <w:sz w:val="20"/>
          <w:szCs w:val="20"/>
        </w:rPr>
        <w:t>(подпись)</w:t>
      </w:r>
      <w:r w:rsidRPr="005E210A">
        <w:rPr>
          <w:rFonts w:ascii="Times New Roman" w:eastAsia="Times New Roman" w:hAnsi="Times New Roman" w:cs="Times New Roman"/>
          <w:sz w:val="20"/>
          <w:szCs w:val="20"/>
        </w:rPr>
        <w:tab/>
        <w:t xml:space="preserve"> </w:t>
      </w:r>
      <w:r w:rsidRPr="005E210A">
        <w:rPr>
          <w:rFonts w:ascii="Times New Roman" w:eastAsia="Times New Roman" w:hAnsi="Times New Roman" w:cs="Times New Roman"/>
          <w:sz w:val="20"/>
          <w:szCs w:val="20"/>
        </w:rPr>
        <w:tab/>
        <w:t>(фамилия, имя, отчество (при наличии)</w:t>
      </w:r>
    </w:p>
    <w:p w:rsidR="00016689" w:rsidRPr="005B64AC" w:rsidRDefault="00091E02" w:rsidP="005B64A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r w:rsidRPr="005B64AC">
        <w:rPr>
          <w:rFonts w:ascii="Times New Roman" w:hAnsi="Times New Roman" w:cs="Times New Roman"/>
          <w:sz w:val="24"/>
          <w:szCs w:val="24"/>
        </w:rPr>
        <w:br w:type="page"/>
      </w:r>
    </w:p>
    <w:p w:rsidR="00016689" w:rsidRPr="005B64AC" w:rsidRDefault="00091E02" w:rsidP="00CC7786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2</w:t>
      </w:r>
    </w:p>
    <w:p w:rsidR="00016689" w:rsidRPr="005B64AC" w:rsidRDefault="00091E02" w:rsidP="00CC7786">
      <w:pPr>
        <w:spacing w:after="0" w:line="240" w:lineRule="auto"/>
        <w:ind w:left="5812" w:right="73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>к Административному регламенту</w:t>
      </w:r>
    </w:p>
    <w:p w:rsidR="00016689" w:rsidRPr="005B64AC" w:rsidRDefault="00091E02" w:rsidP="00A11CBF">
      <w:pPr>
        <w:spacing w:after="0" w:line="240" w:lineRule="auto"/>
        <w:ind w:left="5812" w:right="73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предоставления </w:t>
      </w:r>
      <w:r w:rsidR="00A11CBF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муниципальной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>услуги "Выдача</w:t>
      </w:r>
    </w:p>
    <w:p w:rsidR="00016689" w:rsidRPr="005B64AC" w:rsidRDefault="00091E02" w:rsidP="00CC7786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>разрешения на ввод объекта в эксплуатацию"</w:t>
      </w:r>
    </w:p>
    <w:p w:rsidR="00016689" w:rsidRPr="005B64AC" w:rsidRDefault="00091E02" w:rsidP="005B64AC">
      <w:pPr>
        <w:spacing w:after="0" w:line="360" w:lineRule="auto"/>
        <w:ind w:left="5681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6689" w:rsidRPr="005B64AC" w:rsidRDefault="00091E02" w:rsidP="005B64AC">
      <w:pPr>
        <w:spacing w:after="0" w:line="360" w:lineRule="auto"/>
        <w:ind w:left="10" w:right="73" w:hanging="10"/>
        <w:jc w:val="right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ФОРМА </w:t>
      </w:r>
    </w:p>
    <w:p w:rsidR="00016689" w:rsidRPr="005B64AC" w:rsidRDefault="00091E02" w:rsidP="005B64AC">
      <w:pPr>
        <w:spacing w:after="0" w:line="360" w:lineRule="auto"/>
        <w:ind w:left="5680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6689" w:rsidRPr="005B64AC" w:rsidRDefault="00091E02" w:rsidP="005B64AC">
      <w:pPr>
        <w:spacing w:after="0" w:line="360" w:lineRule="auto"/>
        <w:ind w:left="5396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6689" w:rsidRPr="005B64AC" w:rsidRDefault="00091E02" w:rsidP="00CC7786">
      <w:pPr>
        <w:spacing w:after="0" w:line="240" w:lineRule="auto"/>
        <w:ind w:right="61"/>
        <w:jc w:val="right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Кому ____________________________________ </w:t>
      </w:r>
    </w:p>
    <w:p w:rsidR="00016689" w:rsidRPr="00CC7786" w:rsidRDefault="00091E02" w:rsidP="00CC7786">
      <w:pPr>
        <w:spacing w:after="0" w:line="240" w:lineRule="auto"/>
        <w:ind w:right="342"/>
        <w:jc w:val="right"/>
        <w:rPr>
          <w:rFonts w:ascii="Times New Roman" w:hAnsi="Times New Roman" w:cs="Times New Roman"/>
          <w:sz w:val="16"/>
          <w:szCs w:val="16"/>
        </w:rPr>
      </w:pPr>
      <w:r w:rsidRPr="00CC7786">
        <w:rPr>
          <w:rFonts w:ascii="Times New Roman" w:eastAsia="Times New Roman" w:hAnsi="Times New Roman" w:cs="Times New Roman"/>
          <w:sz w:val="16"/>
          <w:szCs w:val="16"/>
        </w:rPr>
        <w:t xml:space="preserve">(фамилия, имя, отчество (при наличии) застройщика, </w:t>
      </w:r>
    </w:p>
    <w:p w:rsidR="00016689" w:rsidRPr="00CC7786" w:rsidRDefault="00091E02" w:rsidP="00CC7786">
      <w:pPr>
        <w:spacing w:after="0" w:line="240" w:lineRule="auto"/>
        <w:ind w:left="5183" w:hanging="238"/>
        <w:rPr>
          <w:rFonts w:ascii="Times New Roman" w:hAnsi="Times New Roman" w:cs="Times New Roman"/>
          <w:sz w:val="16"/>
          <w:szCs w:val="16"/>
        </w:rPr>
      </w:pPr>
      <w:r w:rsidRPr="00CC7786">
        <w:rPr>
          <w:rFonts w:ascii="Times New Roman" w:eastAsia="Times New Roman" w:hAnsi="Times New Roman" w:cs="Times New Roman"/>
          <w:sz w:val="16"/>
          <w:szCs w:val="16"/>
        </w:rPr>
        <w:t xml:space="preserve">ОГРНИП (для физического лица, зарегистрированного в качестве индивидуального предпринимателя) –  для </w:t>
      </w:r>
    </w:p>
    <w:p w:rsidR="00016689" w:rsidRDefault="00091E02" w:rsidP="00CC7786">
      <w:pPr>
        <w:spacing w:after="0" w:line="240" w:lineRule="auto"/>
        <w:ind w:left="4793" w:hanging="10"/>
        <w:jc w:val="center"/>
        <w:rPr>
          <w:rFonts w:ascii="Times New Roman" w:eastAsia="Times New Roman" w:hAnsi="Times New Roman" w:cs="Times New Roman"/>
          <w:sz w:val="16"/>
          <w:szCs w:val="16"/>
        </w:rPr>
      </w:pPr>
      <w:r w:rsidRPr="00CC7786">
        <w:rPr>
          <w:rFonts w:ascii="Times New Roman" w:eastAsia="Times New Roman" w:hAnsi="Times New Roman" w:cs="Times New Roman"/>
          <w:sz w:val="16"/>
          <w:szCs w:val="16"/>
        </w:rPr>
        <w:t xml:space="preserve">физического лица, полное наименование застройщика, ИНН, ОГРН – для юридического лица, </w:t>
      </w:r>
    </w:p>
    <w:p w:rsidR="00CC7786" w:rsidRPr="00CC7786" w:rsidRDefault="00CC7786" w:rsidP="00CC7786">
      <w:pPr>
        <w:spacing w:after="0" w:line="240" w:lineRule="auto"/>
        <w:ind w:left="4793" w:hanging="10"/>
        <w:jc w:val="center"/>
        <w:rPr>
          <w:rFonts w:ascii="Times New Roman" w:hAnsi="Times New Roman" w:cs="Times New Roman"/>
          <w:sz w:val="16"/>
          <w:szCs w:val="16"/>
        </w:rPr>
      </w:pPr>
    </w:p>
    <w:p w:rsidR="00016689" w:rsidRPr="00CC7786" w:rsidRDefault="00091E02" w:rsidP="00CC7786">
      <w:pPr>
        <w:spacing w:after="0" w:line="240" w:lineRule="auto"/>
        <w:ind w:left="5043" w:hanging="238"/>
        <w:rPr>
          <w:rFonts w:ascii="Times New Roman" w:hAnsi="Times New Roman" w:cs="Times New Roman"/>
          <w:sz w:val="16"/>
          <w:szCs w:val="16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 </w:t>
      </w:r>
      <w:r w:rsidRPr="00CC7786">
        <w:rPr>
          <w:rFonts w:ascii="Times New Roman" w:eastAsia="Times New Roman" w:hAnsi="Times New Roman" w:cs="Times New Roman"/>
          <w:sz w:val="16"/>
          <w:szCs w:val="16"/>
        </w:rPr>
        <w:t xml:space="preserve">почтовый индекс и адрес, телефон, адрес электронной </w:t>
      </w:r>
    </w:p>
    <w:p w:rsidR="00016689" w:rsidRPr="00CC7786" w:rsidRDefault="00091E02" w:rsidP="00CC7786">
      <w:pPr>
        <w:spacing w:after="0" w:line="240" w:lineRule="auto"/>
        <w:ind w:left="4793" w:right="25" w:hanging="10"/>
        <w:jc w:val="center"/>
        <w:rPr>
          <w:rFonts w:ascii="Times New Roman" w:hAnsi="Times New Roman" w:cs="Times New Roman"/>
          <w:sz w:val="16"/>
          <w:szCs w:val="16"/>
        </w:rPr>
      </w:pPr>
      <w:r w:rsidRPr="00CC7786">
        <w:rPr>
          <w:rFonts w:ascii="Times New Roman" w:eastAsia="Times New Roman" w:hAnsi="Times New Roman" w:cs="Times New Roman"/>
          <w:sz w:val="16"/>
          <w:szCs w:val="16"/>
        </w:rPr>
        <w:t xml:space="preserve">почты) </w:t>
      </w:r>
    </w:p>
    <w:p w:rsidR="00016689" w:rsidRPr="005B64AC" w:rsidRDefault="00091E02" w:rsidP="005B64AC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6689" w:rsidRPr="005B64AC" w:rsidRDefault="00091E02" w:rsidP="005B64AC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6689" w:rsidRPr="005B64AC" w:rsidRDefault="00091E02" w:rsidP="005B64AC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6689" w:rsidRPr="005B64AC" w:rsidRDefault="00091E02" w:rsidP="00CC7786">
      <w:pPr>
        <w:spacing w:after="0" w:line="240" w:lineRule="auto"/>
        <w:ind w:left="11" w:right="63" w:hanging="11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b/>
          <w:sz w:val="24"/>
          <w:szCs w:val="24"/>
        </w:rPr>
        <w:t xml:space="preserve">Р Е Ш Е Н И Е </w:t>
      </w:r>
    </w:p>
    <w:p w:rsidR="00016689" w:rsidRPr="005B64AC" w:rsidRDefault="00091E02" w:rsidP="00CC7786">
      <w:pPr>
        <w:spacing w:after="0" w:line="240" w:lineRule="auto"/>
        <w:ind w:left="11" w:right="61" w:hanging="11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b/>
          <w:sz w:val="24"/>
          <w:szCs w:val="24"/>
        </w:rPr>
        <w:t xml:space="preserve">об отказе в приеме документов  </w:t>
      </w:r>
    </w:p>
    <w:p w:rsidR="00016689" w:rsidRPr="005B64AC" w:rsidRDefault="00091E02" w:rsidP="0029512D">
      <w:pPr>
        <w:spacing w:after="0" w:line="240" w:lineRule="auto"/>
        <w:ind w:left="10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016689" w:rsidRPr="005B64AC" w:rsidRDefault="00091E02" w:rsidP="0029512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</w:t>
      </w:r>
      <w:r w:rsidR="00CC7786">
        <w:rPr>
          <w:rFonts w:ascii="Times New Roman" w:eastAsia="Times New Roman" w:hAnsi="Times New Roman" w:cs="Times New Roman"/>
          <w:sz w:val="24"/>
          <w:szCs w:val="24"/>
        </w:rPr>
        <w:t>___________________________</w:t>
      </w:r>
    </w:p>
    <w:p w:rsidR="00016689" w:rsidRPr="00CC7786" w:rsidRDefault="00091E02" w:rsidP="0029512D">
      <w:pPr>
        <w:spacing w:after="0" w:line="240" w:lineRule="auto"/>
        <w:ind w:left="10" w:hanging="10"/>
        <w:jc w:val="center"/>
        <w:rPr>
          <w:rFonts w:ascii="Times New Roman" w:hAnsi="Times New Roman" w:cs="Times New Roman"/>
          <w:sz w:val="16"/>
          <w:szCs w:val="16"/>
        </w:rPr>
      </w:pPr>
      <w:r w:rsidRPr="00CC7786">
        <w:rPr>
          <w:rFonts w:ascii="Times New Roman" w:eastAsia="Times New Roman" w:hAnsi="Times New Roman" w:cs="Times New Roman"/>
          <w:sz w:val="16"/>
          <w:szCs w:val="16"/>
        </w:rPr>
        <w:t xml:space="preserve">(наименование уполномоченного на выдачу разрешений на ввод объекта в эксплуатацию федерального органа исполнительной власти, органа исполнительной власти субъекта Российской Федерации, органа местного самоуправления, организации) </w:t>
      </w:r>
    </w:p>
    <w:p w:rsidR="00CC7786" w:rsidRDefault="00CC7786" w:rsidP="005B64AC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016689" w:rsidRPr="005B64AC" w:rsidRDefault="00091E02" w:rsidP="005B64AC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В приеме документов для предоставления услуги "Выдача разрешения на ввод объекта в эксплуатацию" Вам отказано по следующим основаниям: </w:t>
      </w:r>
    </w:p>
    <w:tbl>
      <w:tblPr>
        <w:tblStyle w:val="TableGrid"/>
        <w:tblW w:w="0" w:type="dxa"/>
        <w:jc w:val="center"/>
        <w:tblInd w:w="0" w:type="dxa"/>
        <w:tblCellMar>
          <w:top w:w="110" w:type="dxa"/>
          <w:left w:w="62" w:type="dxa"/>
          <w:right w:w="2" w:type="dxa"/>
        </w:tblCellMar>
        <w:tblLook w:val="04A0"/>
      </w:tblPr>
      <w:tblGrid>
        <w:gridCol w:w="1529"/>
        <w:gridCol w:w="4327"/>
        <w:gridCol w:w="3707"/>
      </w:tblGrid>
      <w:tr w:rsidR="00016689" w:rsidRPr="005B64AC" w:rsidTr="0029512D">
        <w:trPr>
          <w:trHeight w:val="1519"/>
          <w:jc w:val="center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CC7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пункта </w:t>
            </w:r>
            <w:proofErr w:type="spellStart"/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</w:t>
            </w:r>
            <w:proofErr w:type="spellEnd"/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>ративного</w:t>
            </w:r>
            <w:proofErr w:type="spellEnd"/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регламента </w:t>
            </w:r>
          </w:p>
        </w:tc>
        <w:tc>
          <w:tcPr>
            <w:tcW w:w="4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CC77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основания для отказа в соответствии с Административным </w:t>
            </w:r>
          </w:p>
          <w:p w:rsidR="00016689" w:rsidRPr="005B64AC" w:rsidRDefault="00091E02" w:rsidP="00CC7786">
            <w:pPr>
              <w:ind w:right="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регламентом 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CC7786">
            <w:pPr>
              <w:ind w:left="975" w:right="580" w:hanging="281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Разъяснение причин отказа  в приеме документов </w:t>
            </w:r>
          </w:p>
        </w:tc>
      </w:tr>
      <w:tr w:rsidR="00016689" w:rsidRPr="005B64AC" w:rsidTr="0029512D">
        <w:trPr>
          <w:trHeight w:val="1993"/>
          <w:jc w:val="center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841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подпункт "а" пункта</w:t>
            </w:r>
          </w:p>
          <w:p w:rsidR="00016689" w:rsidRPr="005B64AC" w:rsidRDefault="00091E02" w:rsidP="00841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>2.16</w:t>
            </w:r>
          </w:p>
        </w:tc>
        <w:tc>
          <w:tcPr>
            <w:tcW w:w="4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CC77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заявление о выдаче разрешения на ввод объекта в эксплуатацию представлено в орган государственной власти, орган местного самоуправления или </w:t>
            </w:r>
            <w:r w:rsidR="0029512D"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организацию, в полномочия которых не входит предоставление услуги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Default="0029512D" w:rsidP="00CC7786">
            <w:pPr>
              <w:ind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строительства и архитектуры Саткинского муниципального района</w:t>
            </w:r>
          </w:p>
          <w:p w:rsidR="0029512D" w:rsidRPr="005B64AC" w:rsidRDefault="0029512D" w:rsidP="00CC7786">
            <w:pPr>
              <w:ind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456910, Челябинская область, г.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Сатка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ул. Металлургов, д.2</w:t>
            </w:r>
          </w:p>
        </w:tc>
      </w:tr>
      <w:tr w:rsidR="00016689" w:rsidRPr="005B64AC" w:rsidTr="0029512D">
        <w:tblPrEx>
          <w:tblCellMar>
            <w:top w:w="108" w:type="dxa"/>
            <w:right w:w="0" w:type="dxa"/>
          </w:tblCellMar>
        </w:tblPrEx>
        <w:trPr>
          <w:trHeight w:val="1519"/>
          <w:jc w:val="center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29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подпункт "б" пункта </w:t>
            </w:r>
          </w:p>
          <w:p w:rsidR="00016689" w:rsidRPr="005B64AC" w:rsidRDefault="00091E02" w:rsidP="0029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2.16 </w:t>
            </w:r>
          </w:p>
        </w:tc>
        <w:tc>
          <w:tcPr>
            <w:tcW w:w="4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2951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неполное заполнение полей в форме заявления, в том числе в интерактивной форме заявления на Едином портале, региональном портале 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2951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Указываются основания такого вывода </w:t>
            </w:r>
          </w:p>
        </w:tc>
      </w:tr>
      <w:tr w:rsidR="00016689" w:rsidRPr="005B64AC" w:rsidTr="00BA3993">
        <w:tblPrEx>
          <w:tblCellMar>
            <w:top w:w="108" w:type="dxa"/>
            <w:right w:w="0" w:type="dxa"/>
          </w:tblCellMar>
        </w:tblPrEx>
        <w:trPr>
          <w:trHeight w:val="1302"/>
          <w:jc w:val="center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841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подпункт "в" пункта </w:t>
            </w:r>
          </w:p>
          <w:p w:rsidR="00016689" w:rsidRPr="005B64AC" w:rsidRDefault="00091E02" w:rsidP="00841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2.16 </w:t>
            </w:r>
          </w:p>
        </w:tc>
        <w:tc>
          <w:tcPr>
            <w:tcW w:w="4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841C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непредставление документов, предусмотренных подпунктами "а" - "в" </w:t>
            </w:r>
          </w:p>
          <w:p w:rsidR="00016689" w:rsidRPr="005B64AC" w:rsidRDefault="00091E02" w:rsidP="00841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пункта 2.8 настоящего </w:t>
            </w:r>
          </w:p>
          <w:p w:rsidR="00016689" w:rsidRPr="005B64AC" w:rsidRDefault="00091E02" w:rsidP="00841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Административного регламента 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841CDA">
            <w:pPr>
              <w:ind w:right="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Указывается исчерпывающий перечень документов, не представленных заявителем </w:t>
            </w:r>
          </w:p>
        </w:tc>
      </w:tr>
      <w:tr w:rsidR="00016689" w:rsidRPr="005B64AC" w:rsidTr="00BA3993">
        <w:tblPrEx>
          <w:tblCellMar>
            <w:top w:w="108" w:type="dxa"/>
            <w:right w:w="0" w:type="dxa"/>
          </w:tblCellMar>
        </w:tblPrEx>
        <w:trPr>
          <w:trHeight w:val="2002"/>
          <w:jc w:val="center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841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подпункт "г" пункта </w:t>
            </w:r>
          </w:p>
          <w:p w:rsidR="00016689" w:rsidRPr="005B64AC" w:rsidRDefault="00091E02" w:rsidP="00841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2.16 </w:t>
            </w:r>
          </w:p>
        </w:tc>
        <w:tc>
          <w:tcPr>
            <w:tcW w:w="4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841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 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841C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Указывается исчерпывающий перечень документов, утративших силу </w:t>
            </w:r>
          </w:p>
        </w:tc>
      </w:tr>
      <w:tr w:rsidR="00016689" w:rsidRPr="005B64AC" w:rsidTr="00BA3993">
        <w:tblPrEx>
          <w:tblCellMar>
            <w:top w:w="108" w:type="dxa"/>
            <w:right w:w="0" w:type="dxa"/>
          </w:tblCellMar>
        </w:tblPrEx>
        <w:trPr>
          <w:trHeight w:val="1167"/>
          <w:jc w:val="center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841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подпункт "д" пункта </w:t>
            </w:r>
          </w:p>
          <w:p w:rsidR="00016689" w:rsidRPr="005B64AC" w:rsidRDefault="00091E02" w:rsidP="00841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2.16 </w:t>
            </w:r>
          </w:p>
        </w:tc>
        <w:tc>
          <w:tcPr>
            <w:tcW w:w="4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841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представленные документы содержат подчистки и исправления текста 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841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Указывается исчерпывающий перечень документов, содержащих подчистки и исправления текста </w:t>
            </w:r>
          </w:p>
        </w:tc>
      </w:tr>
      <w:tr w:rsidR="00016689" w:rsidRPr="005B64AC" w:rsidTr="00BA3993">
        <w:tblPrEx>
          <w:tblCellMar>
            <w:top w:w="108" w:type="dxa"/>
            <w:right w:w="0" w:type="dxa"/>
          </w:tblCellMar>
        </w:tblPrEx>
        <w:trPr>
          <w:trHeight w:val="1427"/>
          <w:jc w:val="center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841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подпункт "е" пункта </w:t>
            </w:r>
          </w:p>
          <w:p w:rsidR="00016689" w:rsidRPr="005B64AC" w:rsidRDefault="00091E02" w:rsidP="00841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2.16 </w:t>
            </w:r>
          </w:p>
        </w:tc>
        <w:tc>
          <w:tcPr>
            <w:tcW w:w="4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841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 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841C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Указывается исчерпывающий перечень документов, содержащих повреждения </w:t>
            </w:r>
          </w:p>
        </w:tc>
      </w:tr>
      <w:tr w:rsidR="00016689" w:rsidRPr="005B64AC" w:rsidTr="00BA3993">
        <w:tblPrEx>
          <w:tblCellMar>
            <w:top w:w="108" w:type="dxa"/>
            <w:right w:w="0" w:type="dxa"/>
          </w:tblCellMar>
        </w:tblPrEx>
        <w:trPr>
          <w:trHeight w:val="2299"/>
          <w:jc w:val="center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841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подпункт "ж" пункта </w:t>
            </w:r>
          </w:p>
          <w:p w:rsidR="00016689" w:rsidRPr="005B64AC" w:rsidRDefault="00091E02" w:rsidP="00841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2.16 </w:t>
            </w:r>
          </w:p>
        </w:tc>
        <w:tc>
          <w:tcPr>
            <w:tcW w:w="4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841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заявление о выдаче разрешения на ввод объекта в эксплуатацию и документы, указанные в подпунктах "б" - "д" пункта 2.8 Административного регламента, представлены в электронной форме с нарушением требований, установленных пунктами 2.5 – 2.7 Административного регламента 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841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Указывается исчерпывающий перечень электронных документов, не соответствующих указанному критерию  </w:t>
            </w:r>
          </w:p>
        </w:tc>
      </w:tr>
      <w:tr w:rsidR="00016689" w:rsidRPr="005B64AC" w:rsidTr="0029512D">
        <w:tblPrEx>
          <w:tblCellMar>
            <w:top w:w="108" w:type="dxa"/>
            <w:right w:w="0" w:type="dxa"/>
          </w:tblCellMar>
        </w:tblPrEx>
        <w:trPr>
          <w:trHeight w:val="2069"/>
          <w:jc w:val="center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841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подпункт "з" пункта </w:t>
            </w:r>
          </w:p>
          <w:p w:rsidR="00016689" w:rsidRPr="005B64AC" w:rsidRDefault="00091E02" w:rsidP="00841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2.16 </w:t>
            </w:r>
          </w:p>
        </w:tc>
        <w:tc>
          <w:tcPr>
            <w:tcW w:w="4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841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выявлено несоблюдение установленных статьей 11 Федерального закона "Об электронной подписи" условий признания квалифицированной электронной подписи действительной</w:t>
            </w:r>
            <w:r w:rsidRPr="005B64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документах, представленных в электронной форме 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841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Указывается исчерпывающий перечень электронных документов, не </w:t>
            </w:r>
          </w:p>
          <w:p w:rsidR="00016689" w:rsidRPr="005B64AC" w:rsidRDefault="00091E02" w:rsidP="00841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соответствующих указанному критерию </w:t>
            </w:r>
          </w:p>
        </w:tc>
      </w:tr>
    </w:tbl>
    <w:p w:rsidR="00BA3993" w:rsidRDefault="00091E02" w:rsidP="00BA3993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6689" w:rsidRPr="005B64AC" w:rsidRDefault="00091E02" w:rsidP="00BA399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Дополнительно информируем: ____________________________________________ </w:t>
      </w:r>
      <w:r w:rsidRPr="005B64AC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 </w:t>
      </w:r>
    </w:p>
    <w:p w:rsidR="00016689" w:rsidRPr="005B64AC" w:rsidRDefault="00091E02" w:rsidP="00BA3993">
      <w:pPr>
        <w:spacing w:after="0" w:line="240" w:lineRule="auto"/>
        <w:ind w:left="17" w:hanging="10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</w:t>
      </w:r>
      <w:r w:rsidR="00BA3993">
        <w:rPr>
          <w:rFonts w:ascii="Times New Roman" w:eastAsia="Times New Roman" w:hAnsi="Times New Roman" w:cs="Times New Roman"/>
          <w:sz w:val="24"/>
          <w:szCs w:val="24"/>
        </w:rPr>
        <w:t>______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.    </w:t>
      </w:r>
    </w:p>
    <w:p w:rsidR="00016689" w:rsidRPr="00BA3993" w:rsidRDefault="00091E02" w:rsidP="00BA3993">
      <w:pPr>
        <w:spacing w:after="0" w:line="240" w:lineRule="auto"/>
        <w:ind w:left="3111" w:hanging="2722"/>
        <w:rPr>
          <w:rFonts w:ascii="Times New Roman" w:hAnsi="Times New Roman" w:cs="Times New Roman"/>
          <w:sz w:val="16"/>
          <w:szCs w:val="16"/>
        </w:rPr>
      </w:pPr>
      <w:r w:rsidRPr="00BA3993">
        <w:rPr>
          <w:rFonts w:ascii="Times New Roman" w:eastAsia="Times New Roman" w:hAnsi="Times New Roman" w:cs="Times New Roman"/>
          <w:sz w:val="16"/>
          <w:szCs w:val="16"/>
        </w:rPr>
        <w:t>(указывается информация, необходимая для устранения причин отказа в приеме документов, а также иная дополнительная информация при наличии)</w:t>
      </w:r>
      <w:r w:rsidRPr="00BA3993">
        <w:rPr>
          <w:rFonts w:ascii="Times New Roman" w:eastAsia="Times New Roman" w:hAnsi="Times New Roman" w:cs="Times New Roman"/>
          <w:sz w:val="16"/>
          <w:szCs w:val="16"/>
          <w:vertAlign w:val="subscript"/>
        </w:rPr>
        <w:t xml:space="preserve"> </w:t>
      </w:r>
    </w:p>
    <w:p w:rsidR="00016689" w:rsidRPr="005B64AC" w:rsidRDefault="00016689" w:rsidP="00BA3993">
      <w:pPr>
        <w:spacing w:after="0" w:line="240" w:lineRule="auto"/>
        <w:ind w:left="1560"/>
        <w:rPr>
          <w:rFonts w:ascii="Times New Roman" w:hAnsi="Times New Roman" w:cs="Times New Roman"/>
          <w:sz w:val="24"/>
          <w:szCs w:val="24"/>
        </w:rPr>
      </w:pPr>
    </w:p>
    <w:p w:rsidR="00016689" w:rsidRPr="005B64AC" w:rsidRDefault="008479D4" w:rsidP="00BA39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</w:r>
      <w:r>
        <w:rPr>
          <w:rFonts w:ascii="Times New Roman" w:hAnsi="Times New Roman" w:cs="Times New Roman"/>
          <w:noProof/>
          <w:sz w:val="24"/>
          <w:szCs w:val="24"/>
        </w:rPr>
        <w:pict>
          <v:group id="Group 74502" o:spid="_x0000_s1065" style="width:473.55pt;height:.5pt;mso-position-horizontal-relative:char;mso-position-vertical-relative:line" coordsize="60142,60">
            <v:shape id="Shape 90565" o:spid="_x0000_s1068" style="position:absolute;width:19816;height:91" coordsize="1981632,9144" path="m,l1981632,r,9144l,9144,,e" fillcolor="black" stroked="f" strokeweight="0">
              <v:stroke opacity="0" miterlimit="10" joinstyle="miter"/>
            </v:shape>
            <v:shape id="Shape 90566" o:spid="_x0000_s1067" style="position:absolute;left:21614;width:14402;height:91" coordsize="1440295,9144" path="m,l1440295,r,9144l,9144,,e" fillcolor="black" stroked="f" strokeweight="0">
              <v:stroke opacity="0" miterlimit="10" joinstyle="miter"/>
            </v:shape>
            <v:shape id="Shape 90567" o:spid="_x0000_s1066" style="position:absolute;left:37815;width:22326;height:91" coordsize="2232698,9144" path="m,l2232698,r,9144l,9144,,e" fillcolor="black" stroked="f" strokeweight="0">
              <v:stroke opacity="0" miterlimit="10" joinstyle="miter"/>
            </v:shape>
            <w10:wrap type="none"/>
            <w10:anchorlock/>
          </v:group>
        </w:pict>
      </w:r>
    </w:p>
    <w:p w:rsidR="00016689" w:rsidRPr="00BA3993" w:rsidRDefault="00091E02" w:rsidP="00BA3993">
      <w:pPr>
        <w:tabs>
          <w:tab w:val="center" w:pos="1559"/>
          <w:tab w:val="center" w:pos="3150"/>
          <w:tab w:val="center" w:pos="4538"/>
          <w:tab w:val="center" w:pos="5701"/>
          <w:tab w:val="center" w:pos="7711"/>
        </w:tabs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5B64AC">
        <w:rPr>
          <w:rFonts w:ascii="Times New Roman" w:hAnsi="Times New Roman" w:cs="Times New Roman"/>
          <w:sz w:val="24"/>
          <w:szCs w:val="24"/>
        </w:rPr>
        <w:tab/>
      </w:r>
      <w:r w:rsidRPr="00BA3993">
        <w:rPr>
          <w:rFonts w:ascii="Times New Roman" w:eastAsia="Times New Roman" w:hAnsi="Times New Roman" w:cs="Times New Roman"/>
          <w:sz w:val="16"/>
          <w:szCs w:val="16"/>
        </w:rPr>
        <w:t xml:space="preserve">(должность) </w:t>
      </w:r>
      <w:r w:rsidRPr="00BA3993">
        <w:rPr>
          <w:rFonts w:ascii="Times New Roman" w:eastAsia="Times New Roman" w:hAnsi="Times New Roman" w:cs="Times New Roman"/>
          <w:sz w:val="16"/>
          <w:szCs w:val="16"/>
        </w:rPr>
        <w:tab/>
        <w:t xml:space="preserve"> </w:t>
      </w:r>
      <w:r w:rsidRPr="00BA3993">
        <w:rPr>
          <w:rFonts w:ascii="Times New Roman" w:eastAsia="Times New Roman" w:hAnsi="Times New Roman" w:cs="Times New Roman"/>
          <w:sz w:val="16"/>
          <w:szCs w:val="16"/>
        </w:rPr>
        <w:tab/>
        <w:t xml:space="preserve">(подпись) </w:t>
      </w:r>
      <w:r w:rsidRPr="00BA3993">
        <w:rPr>
          <w:rFonts w:ascii="Times New Roman" w:eastAsia="Times New Roman" w:hAnsi="Times New Roman" w:cs="Times New Roman"/>
          <w:sz w:val="16"/>
          <w:szCs w:val="16"/>
        </w:rPr>
        <w:tab/>
        <w:t xml:space="preserve"> </w:t>
      </w:r>
      <w:r w:rsidRPr="00BA3993">
        <w:rPr>
          <w:rFonts w:ascii="Times New Roman" w:eastAsia="Times New Roman" w:hAnsi="Times New Roman" w:cs="Times New Roman"/>
          <w:sz w:val="16"/>
          <w:szCs w:val="16"/>
        </w:rPr>
        <w:tab/>
        <w:t xml:space="preserve">(фамилия, имя, отчество (при наличии) </w:t>
      </w:r>
    </w:p>
    <w:p w:rsidR="00BA3993" w:rsidRPr="005B64AC" w:rsidRDefault="00BA3993" w:rsidP="00BA3993">
      <w:pPr>
        <w:tabs>
          <w:tab w:val="center" w:pos="1559"/>
          <w:tab w:val="center" w:pos="3150"/>
          <w:tab w:val="center" w:pos="4538"/>
          <w:tab w:val="center" w:pos="5701"/>
          <w:tab w:val="center" w:pos="771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6689" w:rsidRPr="005B64AC" w:rsidRDefault="00091E02" w:rsidP="005B64AC">
      <w:pPr>
        <w:spacing w:after="0" w:line="360" w:lineRule="auto"/>
        <w:ind w:left="-3" w:hanging="10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Дата </w:t>
      </w:r>
    </w:p>
    <w:p w:rsidR="00016689" w:rsidRPr="005B64AC" w:rsidRDefault="00091E02" w:rsidP="005B64A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r w:rsidRPr="005B64AC">
        <w:rPr>
          <w:rFonts w:ascii="Times New Roman" w:hAnsi="Times New Roman" w:cs="Times New Roman"/>
          <w:sz w:val="24"/>
          <w:szCs w:val="24"/>
        </w:rPr>
        <w:br w:type="page"/>
      </w:r>
    </w:p>
    <w:p w:rsidR="00016689" w:rsidRPr="005B64AC" w:rsidRDefault="00091E02" w:rsidP="00C3574C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3</w:t>
      </w:r>
    </w:p>
    <w:p w:rsidR="00016689" w:rsidRPr="005B64AC" w:rsidRDefault="00091E02" w:rsidP="00C3574C">
      <w:pPr>
        <w:spacing w:after="0" w:line="240" w:lineRule="auto"/>
        <w:ind w:left="5812" w:right="73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>к Административному регламенту</w:t>
      </w:r>
    </w:p>
    <w:p w:rsidR="00016689" w:rsidRPr="005B64AC" w:rsidRDefault="00091E02" w:rsidP="00C3574C">
      <w:pPr>
        <w:spacing w:after="0" w:line="240" w:lineRule="auto"/>
        <w:ind w:left="5812" w:right="73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предоставления </w:t>
      </w:r>
      <w:r w:rsidR="00C3574C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>униципальной услуги "Выдача</w:t>
      </w:r>
    </w:p>
    <w:p w:rsidR="00016689" w:rsidRPr="005B64AC" w:rsidRDefault="00091E02" w:rsidP="00C3574C">
      <w:pPr>
        <w:spacing w:after="0" w:line="240" w:lineRule="auto"/>
        <w:ind w:left="5812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>разрешения на ввод объекта в эксплуатацию"</w:t>
      </w:r>
    </w:p>
    <w:p w:rsidR="00016689" w:rsidRPr="005B64AC" w:rsidRDefault="00091E02" w:rsidP="005B64AC">
      <w:pPr>
        <w:spacing w:after="0" w:line="360" w:lineRule="auto"/>
        <w:ind w:left="5680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6689" w:rsidRPr="005B64AC" w:rsidRDefault="00091E02" w:rsidP="005B64AC">
      <w:pPr>
        <w:spacing w:after="0" w:line="360" w:lineRule="auto"/>
        <w:ind w:left="10" w:right="73" w:hanging="10"/>
        <w:jc w:val="right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ФОРМА </w:t>
      </w:r>
    </w:p>
    <w:p w:rsidR="00016689" w:rsidRPr="005B64AC" w:rsidRDefault="00091E02" w:rsidP="005B64AC">
      <w:pPr>
        <w:spacing w:after="0" w:line="360" w:lineRule="auto"/>
        <w:ind w:left="5680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6689" w:rsidRPr="005B64AC" w:rsidRDefault="00091E02" w:rsidP="005B64AC">
      <w:pPr>
        <w:spacing w:after="0" w:line="360" w:lineRule="auto"/>
        <w:ind w:left="5396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6689" w:rsidRPr="005B64AC" w:rsidRDefault="00091E02" w:rsidP="00BA3993">
      <w:pPr>
        <w:spacing w:after="0" w:line="240" w:lineRule="auto"/>
        <w:ind w:left="10" w:right="46" w:hanging="10"/>
        <w:jc w:val="right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Кому ____________________________________ </w:t>
      </w:r>
    </w:p>
    <w:p w:rsidR="00016689" w:rsidRPr="00BA3993" w:rsidRDefault="00091E02" w:rsidP="00BA3993">
      <w:pPr>
        <w:spacing w:after="0" w:line="240" w:lineRule="auto"/>
        <w:ind w:left="10" w:right="280" w:hanging="10"/>
        <w:jc w:val="right"/>
        <w:rPr>
          <w:rFonts w:ascii="Times New Roman" w:hAnsi="Times New Roman" w:cs="Times New Roman"/>
          <w:sz w:val="16"/>
          <w:szCs w:val="16"/>
        </w:rPr>
      </w:pPr>
      <w:r w:rsidRPr="00BA3993">
        <w:rPr>
          <w:rFonts w:ascii="Times New Roman" w:eastAsia="Times New Roman" w:hAnsi="Times New Roman" w:cs="Times New Roman"/>
          <w:sz w:val="16"/>
          <w:szCs w:val="16"/>
        </w:rPr>
        <w:t xml:space="preserve">(фамилия, имя, отчество (при наличии) застройщика, </w:t>
      </w:r>
    </w:p>
    <w:p w:rsidR="00016689" w:rsidRPr="00BA3993" w:rsidRDefault="00091E02" w:rsidP="00BA3993">
      <w:pPr>
        <w:spacing w:after="0" w:line="240" w:lineRule="auto"/>
        <w:ind w:left="5149" w:hanging="204"/>
        <w:rPr>
          <w:rFonts w:ascii="Times New Roman" w:hAnsi="Times New Roman" w:cs="Times New Roman"/>
          <w:sz w:val="16"/>
          <w:szCs w:val="16"/>
        </w:rPr>
      </w:pPr>
      <w:r w:rsidRPr="00BA3993">
        <w:rPr>
          <w:rFonts w:ascii="Times New Roman" w:eastAsia="Times New Roman" w:hAnsi="Times New Roman" w:cs="Times New Roman"/>
          <w:sz w:val="16"/>
          <w:szCs w:val="16"/>
        </w:rPr>
        <w:t xml:space="preserve">ОГРНИП (для физического лица, зарегистрированного в качестве индивидуального предпринимателя) –  для </w:t>
      </w:r>
    </w:p>
    <w:p w:rsidR="00016689" w:rsidRPr="00BA3993" w:rsidRDefault="00091E02" w:rsidP="00BA3993">
      <w:pPr>
        <w:spacing w:after="0" w:line="240" w:lineRule="auto"/>
        <w:ind w:left="4793" w:hanging="10"/>
        <w:jc w:val="center"/>
        <w:rPr>
          <w:rFonts w:ascii="Times New Roman" w:hAnsi="Times New Roman" w:cs="Times New Roman"/>
          <w:sz w:val="16"/>
          <w:szCs w:val="16"/>
        </w:rPr>
      </w:pPr>
      <w:r w:rsidRPr="00BA3993">
        <w:rPr>
          <w:rFonts w:ascii="Times New Roman" w:eastAsia="Times New Roman" w:hAnsi="Times New Roman" w:cs="Times New Roman"/>
          <w:sz w:val="16"/>
          <w:szCs w:val="16"/>
        </w:rPr>
        <w:t xml:space="preserve">физического лица, полное наименование застройщика, ИНН, ОГРН – для юридического лица, </w:t>
      </w:r>
    </w:p>
    <w:p w:rsidR="00016689" w:rsidRPr="005B64AC" w:rsidRDefault="00091E02" w:rsidP="00BA3993">
      <w:pPr>
        <w:spacing w:after="0" w:line="240" w:lineRule="auto"/>
        <w:ind w:left="10" w:right="46" w:hanging="11"/>
        <w:jc w:val="right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_________________________________________ </w:t>
      </w:r>
    </w:p>
    <w:p w:rsidR="00016689" w:rsidRPr="00BA3993" w:rsidRDefault="00091E02" w:rsidP="00BA3993">
      <w:pPr>
        <w:spacing w:after="0" w:line="240" w:lineRule="auto"/>
        <w:ind w:left="10" w:right="280" w:hanging="11"/>
        <w:jc w:val="right"/>
        <w:rPr>
          <w:rFonts w:ascii="Times New Roman" w:hAnsi="Times New Roman" w:cs="Times New Roman"/>
          <w:sz w:val="16"/>
          <w:szCs w:val="16"/>
        </w:rPr>
      </w:pPr>
      <w:r w:rsidRPr="00BA3993">
        <w:rPr>
          <w:rFonts w:ascii="Times New Roman" w:eastAsia="Times New Roman" w:hAnsi="Times New Roman" w:cs="Times New Roman"/>
          <w:sz w:val="16"/>
          <w:szCs w:val="16"/>
        </w:rPr>
        <w:t xml:space="preserve">почтовый индекс и адрес, телефон, адрес электронной </w:t>
      </w:r>
    </w:p>
    <w:p w:rsidR="00016689" w:rsidRPr="00BA3993" w:rsidRDefault="00091E02" w:rsidP="00BA3993">
      <w:pPr>
        <w:spacing w:after="0" w:line="240" w:lineRule="auto"/>
        <w:ind w:left="4793" w:right="25" w:hanging="11"/>
        <w:jc w:val="center"/>
        <w:rPr>
          <w:rFonts w:ascii="Times New Roman" w:hAnsi="Times New Roman" w:cs="Times New Roman"/>
          <w:sz w:val="16"/>
          <w:szCs w:val="16"/>
        </w:rPr>
      </w:pPr>
      <w:r w:rsidRPr="00BA3993">
        <w:rPr>
          <w:rFonts w:ascii="Times New Roman" w:eastAsia="Times New Roman" w:hAnsi="Times New Roman" w:cs="Times New Roman"/>
          <w:sz w:val="16"/>
          <w:szCs w:val="16"/>
        </w:rPr>
        <w:t xml:space="preserve">почты) </w:t>
      </w:r>
    </w:p>
    <w:p w:rsidR="00016689" w:rsidRPr="005B64AC" w:rsidRDefault="00091E02" w:rsidP="005B64AC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6689" w:rsidRPr="005B64AC" w:rsidRDefault="00091E02" w:rsidP="005B64AC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6689" w:rsidRPr="005B64AC" w:rsidRDefault="00091E02" w:rsidP="005B64AC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A3993" w:rsidRDefault="00091E02" w:rsidP="00BA3993">
      <w:pPr>
        <w:pStyle w:val="1"/>
        <w:spacing w:after="0" w:line="240" w:lineRule="auto"/>
        <w:ind w:left="11" w:hanging="11"/>
        <w:rPr>
          <w:sz w:val="24"/>
          <w:szCs w:val="24"/>
        </w:rPr>
      </w:pPr>
      <w:r w:rsidRPr="005B64AC">
        <w:rPr>
          <w:sz w:val="24"/>
          <w:szCs w:val="24"/>
        </w:rPr>
        <w:t>РЕШЕНИЕ</w:t>
      </w:r>
    </w:p>
    <w:p w:rsidR="00016689" w:rsidRDefault="00091E02" w:rsidP="00BA3993">
      <w:pPr>
        <w:pStyle w:val="1"/>
        <w:spacing w:after="0" w:line="240" w:lineRule="auto"/>
        <w:ind w:left="11" w:hanging="11"/>
        <w:rPr>
          <w:sz w:val="24"/>
          <w:szCs w:val="24"/>
        </w:rPr>
      </w:pPr>
      <w:r w:rsidRPr="005B64AC">
        <w:rPr>
          <w:sz w:val="24"/>
          <w:szCs w:val="24"/>
        </w:rPr>
        <w:t xml:space="preserve"> об отказе в выдаче разрешения на ввод объекта в эксплуатацию </w:t>
      </w:r>
    </w:p>
    <w:p w:rsidR="00BA3993" w:rsidRPr="00BA3993" w:rsidRDefault="00BA3993" w:rsidP="00BA3993">
      <w:pPr>
        <w:rPr>
          <w:rFonts w:ascii="Times New Roman" w:hAnsi="Times New Roman" w:cs="Times New Roman"/>
          <w:sz w:val="24"/>
          <w:szCs w:val="24"/>
        </w:rPr>
      </w:pPr>
    </w:p>
    <w:p w:rsidR="00016689" w:rsidRPr="00BA3993" w:rsidRDefault="00091E02" w:rsidP="00BA3993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BA3993">
        <w:rPr>
          <w:rFonts w:ascii="Times New Roman" w:eastAsia="Times New Roman" w:hAnsi="Times New Roman" w:cs="Times New Roman"/>
          <w:sz w:val="16"/>
          <w:szCs w:val="16"/>
        </w:rPr>
        <w:t>_______</w:t>
      </w:r>
      <w:r w:rsidR="00BA3993">
        <w:rPr>
          <w:rFonts w:ascii="Times New Roman" w:eastAsia="Times New Roman" w:hAnsi="Times New Roman" w:cs="Times New Roman"/>
          <w:sz w:val="16"/>
          <w:szCs w:val="16"/>
        </w:rPr>
        <w:t>_______________________________________</w:t>
      </w:r>
      <w:r w:rsidRPr="00BA3993">
        <w:rPr>
          <w:rFonts w:ascii="Times New Roman" w:eastAsia="Times New Roman" w:hAnsi="Times New Roman" w:cs="Times New Roman"/>
          <w:sz w:val="16"/>
          <w:szCs w:val="16"/>
        </w:rPr>
        <w:t>_____________________________________________</w:t>
      </w:r>
      <w:r w:rsidR="00BA3993" w:rsidRPr="00BA3993">
        <w:rPr>
          <w:rFonts w:ascii="Times New Roman" w:eastAsia="Times New Roman" w:hAnsi="Times New Roman" w:cs="Times New Roman"/>
          <w:sz w:val="16"/>
          <w:szCs w:val="16"/>
        </w:rPr>
        <w:t>___________________________</w:t>
      </w:r>
    </w:p>
    <w:p w:rsidR="00016689" w:rsidRPr="00BA3993" w:rsidRDefault="00091E02" w:rsidP="00BA3993">
      <w:pPr>
        <w:spacing w:after="0" w:line="240" w:lineRule="auto"/>
        <w:ind w:left="10" w:hanging="10"/>
        <w:jc w:val="center"/>
        <w:rPr>
          <w:rFonts w:ascii="Times New Roman" w:hAnsi="Times New Roman" w:cs="Times New Roman"/>
          <w:sz w:val="16"/>
          <w:szCs w:val="16"/>
        </w:rPr>
      </w:pPr>
      <w:r w:rsidRPr="00BA3993">
        <w:rPr>
          <w:rFonts w:ascii="Times New Roman" w:eastAsia="Times New Roman" w:hAnsi="Times New Roman" w:cs="Times New Roman"/>
          <w:sz w:val="16"/>
          <w:szCs w:val="16"/>
        </w:rPr>
        <w:t xml:space="preserve">(наименование уполномоченного на выдачу разрешений на ввод объекта в эксплуатацию федерального органа исполнительной власти, органа исполнительной власти субъекта Российской Федерации, органа местного самоуправления, организации) </w:t>
      </w:r>
    </w:p>
    <w:p w:rsidR="00BA3993" w:rsidRDefault="00BA3993" w:rsidP="005B64AC">
      <w:pPr>
        <w:spacing w:after="0" w:line="360" w:lineRule="auto"/>
        <w:ind w:left="-5" w:hanging="10"/>
        <w:rPr>
          <w:rFonts w:ascii="Times New Roman" w:eastAsia="Times New Roman" w:hAnsi="Times New Roman" w:cs="Times New Roman"/>
          <w:sz w:val="24"/>
          <w:szCs w:val="24"/>
        </w:rPr>
      </w:pPr>
    </w:p>
    <w:p w:rsidR="00016689" w:rsidRPr="005B64AC" w:rsidRDefault="00091E02" w:rsidP="00BA39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по результатам рассмотрения заявления от ___________№____________ принято  </w:t>
      </w:r>
    </w:p>
    <w:p w:rsidR="00BA3993" w:rsidRDefault="00091E02" w:rsidP="00BA3993">
      <w:pPr>
        <w:spacing w:after="0" w:line="240" w:lineRule="auto"/>
        <w:ind w:right="750"/>
        <w:rPr>
          <w:rFonts w:ascii="Times New Roman" w:eastAsia="Times New Roman" w:hAnsi="Times New Roman" w:cs="Times New Roman"/>
          <w:sz w:val="16"/>
          <w:szCs w:val="16"/>
          <w:vertAlign w:val="subscript"/>
        </w:rPr>
      </w:pPr>
      <w:r w:rsidRPr="00BA3993">
        <w:rPr>
          <w:rFonts w:ascii="Times New Roman" w:eastAsia="Times New Roman" w:hAnsi="Times New Roman" w:cs="Times New Roman"/>
          <w:i/>
          <w:sz w:val="16"/>
          <w:szCs w:val="16"/>
        </w:rPr>
        <w:t xml:space="preserve">                                                                                 </w:t>
      </w:r>
      <w:r w:rsidR="00BA3993">
        <w:rPr>
          <w:rFonts w:ascii="Times New Roman" w:eastAsia="Times New Roman" w:hAnsi="Times New Roman" w:cs="Times New Roman"/>
          <w:i/>
          <w:sz w:val="16"/>
          <w:szCs w:val="16"/>
        </w:rPr>
        <w:t xml:space="preserve">                                             </w:t>
      </w:r>
      <w:r w:rsidR="00BA3993" w:rsidRPr="00BA3993">
        <w:rPr>
          <w:rFonts w:ascii="Times New Roman" w:eastAsia="Times New Roman" w:hAnsi="Times New Roman" w:cs="Times New Roman"/>
          <w:sz w:val="16"/>
          <w:szCs w:val="16"/>
        </w:rPr>
        <w:t>(</w:t>
      </w:r>
      <w:r w:rsidRPr="00BA3993">
        <w:rPr>
          <w:rFonts w:ascii="Times New Roman" w:eastAsia="Times New Roman" w:hAnsi="Times New Roman" w:cs="Times New Roman"/>
          <w:sz w:val="16"/>
          <w:szCs w:val="16"/>
        </w:rPr>
        <w:t>дата и номер регистрации)</w:t>
      </w:r>
      <w:r w:rsidRPr="00BA3993">
        <w:rPr>
          <w:rFonts w:ascii="Times New Roman" w:eastAsia="Times New Roman" w:hAnsi="Times New Roman" w:cs="Times New Roman"/>
          <w:sz w:val="16"/>
          <w:szCs w:val="16"/>
          <w:vertAlign w:val="subscript"/>
        </w:rPr>
        <w:t xml:space="preserve"> </w:t>
      </w:r>
    </w:p>
    <w:p w:rsidR="00BA3993" w:rsidRPr="00BA3993" w:rsidRDefault="00BA3993" w:rsidP="00BA3993">
      <w:pPr>
        <w:spacing w:after="0" w:line="240" w:lineRule="auto"/>
        <w:ind w:right="750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</w:p>
    <w:p w:rsidR="00016689" w:rsidRPr="005B64AC" w:rsidRDefault="00091E02" w:rsidP="005B64AC">
      <w:pPr>
        <w:spacing w:after="0" w:line="360" w:lineRule="auto"/>
        <w:ind w:left="-5" w:right="750" w:hanging="10"/>
        <w:rPr>
          <w:rFonts w:ascii="Times New Roman" w:hAnsi="Times New Roman" w:cs="Times New Roman"/>
          <w:sz w:val="24"/>
          <w:szCs w:val="24"/>
        </w:rPr>
      </w:pPr>
      <w:r w:rsidRPr="00BA3993">
        <w:rPr>
          <w:rFonts w:ascii="Times New Roman" w:eastAsia="Times New Roman" w:hAnsi="Times New Roman" w:cs="Times New Roman"/>
          <w:sz w:val="24"/>
          <w:szCs w:val="24"/>
        </w:rPr>
        <w:t>решение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об отказе в выдаче разрешения на ввод объекта в эксплуатацию.</w:t>
      </w:r>
      <w:r w:rsidRPr="005B64A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TableGrid"/>
        <w:tblW w:w="10067" w:type="dxa"/>
        <w:tblInd w:w="-572" w:type="dxa"/>
        <w:tblCellMar>
          <w:top w:w="110" w:type="dxa"/>
          <w:left w:w="62" w:type="dxa"/>
          <w:right w:w="4" w:type="dxa"/>
        </w:tblCellMar>
        <w:tblLook w:val="04A0"/>
      </w:tblPr>
      <w:tblGrid>
        <w:gridCol w:w="2160"/>
        <w:gridCol w:w="4420"/>
        <w:gridCol w:w="3487"/>
      </w:tblGrid>
      <w:tr w:rsidR="00016689" w:rsidRPr="005B64AC" w:rsidTr="00BA3993">
        <w:trPr>
          <w:trHeight w:val="1138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BA3993">
            <w:pPr>
              <w:ind w:left="152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пункта </w:t>
            </w:r>
          </w:p>
          <w:p w:rsidR="00016689" w:rsidRPr="005B64AC" w:rsidRDefault="00091E02" w:rsidP="00BA3993">
            <w:pPr>
              <w:ind w:firstLine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Административного регламента </w:t>
            </w:r>
          </w:p>
        </w:tc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BA3993">
            <w:pPr>
              <w:ind w:left="25" w:righ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основания для отказа в выдаче разрешения на ввод объекта в эксплуатацию в соответствии с </w:t>
            </w:r>
          </w:p>
          <w:p w:rsidR="00016689" w:rsidRPr="005B64AC" w:rsidRDefault="00091E02" w:rsidP="00BA3993">
            <w:pPr>
              <w:ind w:right="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Административным регламентом </w:t>
            </w:r>
          </w:p>
        </w:tc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BA3993">
            <w:pPr>
              <w:ind w:left="1" w:righ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Разъяснение причин отказа в выдаче разрешения на ввод объекта </w:t>
            </w:r>
          </w:p>
          <w:p w:rsidR="00016689" w:rsidRPr="005B64AC" w:rsidRDefault="00091E02" w:rsidP="00BA3993">
            <w:pPr>
              <w:ind w:righ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эксплуатацию </w:t>
            </w:r>
          </w:p>
        </w:tc>
      </w:tr>
      <w:tr w:rsidR="00016689" w:rsidRPr="005B64AC" w:rsidTr="00BA3993">
        <w:trPr>
          <w:trHeight w:val="872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28643C">
            <w:pPr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подпункт</w:t>
            </w:r>
          </w:p>
          <w:p w:rsidR="00016689" w:rsidRPr="005B64AC" w:rsidRDefault="00091E02" w:rsidP="0028643C">
            <w:pPr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>"а" пункта</w:t>
            </w:r>
          </w:p>
          <w:p w:rsidR="00016689" w:rsidRPr="005B64AC" w:rsidRDefault="00091E02" w:rsidP="0028643C">
            <w:pPr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>2.22</w:t>
            </w:r>
          </w:p>
        </w:tc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BA3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отсутствие документов, предусмотренных подпунктами "г"-"д" пункта 2.8, пунктом 2.9 Административного регламента </w:t>
            </w:r>
          </w:p>
        </w:tc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BA39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Указываются </w:t>
            </w:r>
            <w:r w:rsidRPr="005B64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ab/>
              <w:t xml:space="preserve">основания </w:t>
            </w:r>
            <w:r w:rsidRPr="005B64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ab/>
              <w:t xml:space="preserve">такого вывода </w:t>
            </w:r>
          </w:p>
        </w:tc>
      </w:tr>
      <w:tr w:rsidR="0028643C" w:rsidRPr="005B64AC" w:rsidTr="00BA3993">
        <w:trPr>
          <w:trHeight w:val="872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43C" w:rsidRPr="005B64AC" w:rsidRDefault="0028643C" w:rsidP="0028643C">
            <w:pPr>
              <w:ind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подпункт "б" пункта</w:t>
            </w:r>
          </w:p>
          <w:p w:rsidR="0028643C" w:rsidRPr="005B64AC" w:rsidRDefault="0028643C" w:rsidP="002864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>2.22</w:t>
            </w:r>
          </w:p>
        </w:tc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43C" w:rsidRDefault="0028643C" w:rsidP="00BA399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>несоответствие объекта капитального строительства требованиям к строительству, реконструкции объекта капитального строительства, установленным на дату выдачи представленного для получения разрешения на строительство</w:t>
            </w:r>
          </w:p>
          <w:p w:rsidR="0028643C" w:rsidRPr="005B64AC" w:rsidRDefault="0028643C" w:rsidP="00BA399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>градостроительного плана земельного участка, или в случае строительства, реконструкции, капитального ремонта</w:t>
            </w:r>
          </w:p>
        </w:tc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43C" w:rsidRPr="005B64AC" w:rsidRDefault="0028643C" w:rsidP="00BA399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28643C" w:rsidRPr="005B64AC" w:rsidTr="00BA3993">
        <w:trPr>
          <w:trHeight w:val="872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43C" w:rsidRPr="005B64AC" w:rsidRDefault="0028643C" w:rsidP="0028643C">
            <w:pPr>
              <w:ind w:righ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43C" w:rsidRPr="005B64AC" w:rsidRDefault="0028643C" w:rsidP="00BA399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>линейного объекта требованиям проекта планировки территории и проекта межевания территории (за исключением случаев, при которых для строительства, реконструкции линейного объекта не требуется подготовка документации по планировке территории), требованиям, установленным проектом планировки территории, в случае выдачи разрешения на ввод в эксплуатацию линейного объекта, для размещения которого не требуется образование земельного участка</w:t>
            </w:r>
          </w:p>
        </w:tc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643C" w:rsidRPr="005B64AC" w:rsidRDefault="0028643C" w:rsidP="00BA399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F2E01" w:rsidRPr="005B64AC" w:rsidTr="00BA3993">
        <w:trPr>
          <w:trHeight w:val="872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E01" w:rsidRPr="005B64AC" w:rsidRDefault="007F2E01" w:rsidP="007F2E01">
            <w:pPr>
              <w:ind w:left="63"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подпункт "в" пункта</w:t>
            </w:r>
          </w:p>
          <w:p w:rsidR="007F2E01" w:rsidRPr="005B64AC" w:rsidRDefault="007F2E01" w:rsidP="007F2E01">
            <w:pPr>
              <w:ind w:righ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>2.22</w:t>
            </w:r>
          </w:p>
        </w:tc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E01" w:rsidRPr="005B64AC" w:rsidRDefault="007F2E01" w:rsidP="00BA399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>несоответствие объекта капитального строительства требованиям, установленным в разрешении на строительство, за исключением случаев изменения площади объекта капитального строительства в соответствии с частью 6</w:t>
            </w: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статьи 55 Градостроительного кодекса Российской Федерации</w:t>
            </w:r>
          </w:p>
        </w:tc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E01" w:rsidRPr="005B64AC" w:rsidRDefault="007F2E01" w:rsidP="00BA3993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7F2E01" w:rsidRPr="005B64AC" w:rsidTr="00BA3993">
        <w:trPr>
          <w:trHeight w:val="872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E01" w:rsidRPr="005B64AC" w:rsidRDefault="007F2E01" w:rsidP="007F2E01">
            <w:pPr>
              <w:ind w:lef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подпункт</w:t>
            </w:r>
          </w:p>
          <w:p w:rsidR="007F2E01" w:rsidRPr="005B64AC" w:rsidRDefault="007F2E01" w:rsidP="007F2E01">
            <w:pPr>
              <w:ind w:lef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>"г" пункта</w:t>
            </w:r>
          </w:p>
          <w:p w:rsidR="007F2E01" w:rsidRPr="005B64AC" w:rsidRDefault="007F2E01" w:rsidP="007F2E01">
            <w:pPr>
              <w:ind w:left="63" w:right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>2.22</w:t>
            </w:r>
          </w:p>
        </w:tc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E01" w:rsidRPr="005B64AC" w:rsidRDefault="007F2E01" w:rsidP="00BA399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>несоответствие параметров построенного, реконструированного объекта капитального строительства проектной документации, за исключением случаев изменения площади объекта капитального строительства в соответствии с частью 6</w:t>
            </w: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статьи 55 Градостроительного кодекса Российской Федерации</w:t>
            </w:r>
          </w:p>
        </w:tc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E01" w:rsidRPr="005B64AC" w:rsidRDefault="00ED048B" w:rsidP="007F2E01">
            <w:pPr>
              <w:ind w:left="16" w:right="711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D048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Указываются основания такого вывода</w:t>
            </w:r>
          </w:p>
        </w:tc>
      </w:tr>
      <w:tr w:rsidR="007F2E01" w:rsidRPr="005B64AC" w:rsidTr="00BA3993">
        <w:trPr>
          <w:trHeight w:val="872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E01" w:rsidRPr="005B64AC" w:rsidRDefault="007F2E01" w:rsidP="007F2E01">
            <w:pPr>
              <w:ind w:left="63"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подпункт "д" пункта</w:t>
            </w:r>
          </w:p>
          <w:p w:rsidR="007F2E01" w:rsidRPr="005B64AC" w:rsidRDefault="007F2E01" w:rsidP="007F2E01">
            <w:pPr>
              <w:ind w:left="6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>2.22</w:t>
            </w:r>
          </w:p>
        </w:tc>
        <w:tc>
          <w:tcPr>
            <w:tcW w:w="4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E01" w:rsidRDefault="007F2E01" w:rsidP="00BA399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>несоответствие объекта капитального строительства разрешенному использованию земельного участка и (или) ограничениям, установленным в соответствии с земельным и иным законодательством Российской Федерации на дату выдачи разрешения на ввод объекта в эксплуатацию, за исключением случаев, если указанные ограничения предусмотрены решением об установлении или изменении зоны с особыми условиями использования</w:t>
            </w:r>
          </w:p>
          <w:p w:rsidR="007F2E01" w:rsidRPr="005B64AC" w:rsidRDefault="007F2E01" w:rsidP="007F2E0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территории, принятым в случаях, предусмотренных пунктом 9 части 7 статьи 51 Градостроительного кодекса Российской Федерации, и строящийся, реконструируемый объект капитального строительства, в связи с размещением которого установлена или изменена зона с особыми условиями использования территории, не введен в эксплуатацию</w:t>
            </w:r>
          </w:p>
        </w:tc>
        <w:tc>
          <w:tcPr>
            <w:tcW w:w="3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2E01" w:rsidRDefault="00ED048B" w:rsidP="007F2E01">
            <w:pPr>
              <w:ind w:left="16" w:right="711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Указываются основания такого вывода</w:t>
            </w:r>
          </w:p>
        </w:tc>
      </w:tr>
    </w:tbl>
    <w:p w:rsidR="00016689" w:rsidRDefault="00091E02" w:rsidP="005B64AC">
      <w:pPr>
        <w:spacing w:after="0" w:line="360" w:lineRule="auto"/>
        <w:ind w:left="496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6689" w:rsidRPr="005B64AC" w:rsidRDefault="00091E02" w:rsidP="005B64AC">
      <w:pPr>
        <w:spacing w:after="0" w:line="360" w:lineRule="auto"/>
        <w:ind w:left="-15" w:right="46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lastRenderedPageBreak/>
        <w:t>Вы вправе повторно обратиться с заявлением о выдаче разрешения на ввод объекта в эксплуатацию после устранения указанных нарушений.</w:t>
      </w:r>
      <w:r w:rsidRPr="005B64AC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 </w:t>
      </w:r>
    </w:p>
    <w:p w:rsidR="00ED048B" w:rsidRDefault="00091E02" w:rsidP="005B64AC">
      <w:pPr>
        <w:spacing w:after="0" w:line="360" w:lineRule="auto"/>
        <w:ind w:left="-15" w:right="46" w:firstLine="698"/>
        <w:jc w:val="both"/>
        <w:rPr>
          <w:rFonts w:ascii="Times New Roman" w:eastAsia="Times New Roman" w:hAnsi="Times New Roman" w:cs="Times New Roman"/>
          <w:sz w:val="24"/>
          <w:szCs w:val="24"/>
          <w:vertAlign w:val="subscript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>Данный отказ может быть обжалован в досудебном порядке путем направления жалобы в __________________________, а также в судебном порядке.</w:t>
      </w:r>
      <w:r w:rsidRPr="005B64AC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 </w:t>
      </w:r>
    </w:p>
    <w:p w:rsidR="00016689" w:rsidRPr="005B64AC" w:rsidRDefault="00091E02" w:rsidP="005B64AC">
      <w:pPr>
        <w:spacing w:after="0" w:line="360" w:lineRule="auto"/>
        <w:ind w:left="-15" w:right="46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Дополнительно информируем:_______________________________________ </w:t>
      </w:r>
      <w:r w:rsidRPr="005B64AC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 </w:t>
      </w:r>
    </w:p>
    <w:p w:rsidR="00016689" w:rsidRPr="005B64AC" w:rsidRDefault="00091E02" w:rsidP="00ED048B">
      <w:pPr>
        <w:spacing w:after="0" w:line="240" w:lineRule="auto"/>
        <w:ind w:left="17" w:hanging="10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______________________________________________________________________.     </w:t>
      </w:r>
    </w:p>
    <w:p w:rsidR="00016689" w:rsidRPr="00ED048B" w:rsidRDefault="00091E02" w:rsidP="00ED048B">
      <w:pPr>
        <w:spacing w:after="0" w:line="240" w:lineRule="auto"/>
        <w:ind w:left="1486" w:hanging="464"/>
        <w:rPr>
          <w:rFonts w:ascii="Times New Roman" w:hAnsi="Times New Roman" w:cs="Times New Roman"/>
          <w:sz w:val="16"/>
          <w:szCs w:val="16"/>
        </w:rPr>
      </w:pPr>
      <w:r w:rsidRPr="00ED048B">
        <w:rPr>
          <w:rFonts w:ascii="Times New Roman" w:eastAsia="Times New Roman" w:hAnsi="Times New Roman" w:cs="Times New Roman"/>
          <w:sz w:val="16"/>
          <w:szCs w:val="16"/>
        </w:rPr>
        <w:t>(указывается информация, необходимая для устранения причин отказа в выдаче разрешения на ввод объекта в эксплуатацию, а также иная дополнительная информация при наличии)</w:t>
      </w:r>
      <w:r w:rsidRPr="00ED048B">
        <w:rPr>
          <w:rFonts w:ascii="Times New Roman" w:eastAsia="Times New Roman" w:hAnsi="Times New Roman" w:cs="Times New Roman"/>
          <w:sz w:val="16"/>
          <w:szCs w:val="16"/>
          <w:vertAlign w:val="subscript"/>
        </w:rPr>
        <w:t xml:space="preserve"> </w:t>
      </w:r>
    </w:p>
    <w:p w:rsidR="00016689" w:rsidRPr="00ED048B" w:rsidRDefault="00091E02" w:rsidP="005B64AC">
      <w:pPr>
        <w:spacing w:after="0" w:line="360" w:lineRule="auto"/>
        <w:rPr>
          <w:rFonts w:ascii="Times New Roman" w:hAnsi="Times New Roman" w:cs="Times New Roman"/>
          <w:sz w:val="16"/>
          <w:szCs w:val="16"/>
        </w:rPr>
      </w:pPr>
      <w:r w:rsidRPr="00ED048B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</w:p>
    <w:p w:rsidR="00016689" w:rsidRPr="005B64AC" w:rsidRDefault="00091E02" w:rsidP="005B64A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6689" w:rsidRPr="005B64AC" w:rsidRDefault="00091E02" w:rsidP="005B64AC">
      <w:pPr>
        <w:spacing w:after="0" w:line="360" w:lineRule="auto"/>
        <w:ind w:left="1560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</w:p>
    <w:p w:rsidR="00016689" w:rsidRPr="005B64AC" w:rsidRDefault="008479D4" w:rsidP="00ED048B">
      <w:pPr>
        <w:spacing w:after="0" w:line="240" w:lineRule="auto"/>
        <w:ind w:right="-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</w:r>
      <w:r>
        <w:rPr>
          <w:rFonts w:ascii="Times New Roman" w:hAnsi="Times New Roman" w:cs="Times New Roman"/>
          <w:noProof/>
          <w:sz w:val="24"/>
          <w:szCs w:val="24"/>
        </w:rPr>
        <w:pict>
          <v:group id="Group 75690" o:spid="_x0000_s1061" style="width:503.3pt;height:.5pt;mso-position-horizontal-relative:char;mso-position-vertical-relative:line" coordsize="63921,60">
            <v:shape id="Shape 90571" o:spid="_x0000_s1064" style="position:absolute;width:19816;height:91" coordsize="1981632,9144" path="m,l1981632,r,9144l,9144,,e" fillcolor="black" stroked="f" strokeweight="0">
              <v:stroke opacity="0" miterlimit="10" joinstyle="miter"/>
            </v:shape>
            <v:shape id="Shape 90572" o:spid="_x0000_s1063" style="position:absolute;left:21614;width:14402;height:91" coordsize="1440295,9144" path="m,l1440295,r,9144l,9144,,e" fillcolor="black" stroked="f" strokeweight="0">
              <v:stroke opacity="0" miterlimit="10" joinstyle="miter"/>
            </v:shape>
            <v:shape id="Shape 90573" o:spid="_x0000_s1062" style="position:absolute;left:37815;width:26106;height:91" coordsize="2610600,9144" path="m,l2610600,r,9144l,9144,,e" fillcolor="black" stroked="f" strokeweight="0">
              <v:stroke opacity="0" miterlimit="10" joinstyle="miter"/>
            </v:shape>
            <w10:wrap type="none"/>
            <w10:anchorlock/>
          </v:group>
        </w:pict>
      </w:r>
    </w:p>
    <w:p w:rsidR="00016689" w:rsidRPr="00ED048B" w:rsidRDefault="00091E02" w:rsidP="00ED048B">
      <w:pPr>
        <w:tabs>
          <w:tab w:val="center" w:pos="1559"/>
          <w:tab w:val="center" w:pos="3150"/>
          <w:tab w:val="center" w:pos="4538"/>
          <w:tab w:val="center" w:pos="5701"/>
          <w:tab w:val="center" w:pos="8009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B64AC">
        <w:rPr>
          <w:rFonts w:ascii="Times New Roman" w:hAnsi="Times New Roman" w:cs="Times New Roman"/>
          <w:sz w:val="24"/>
          <w:szCs w:val="24"/>
        </w:rPr>
        <w:tab/>
      </w:r>
      <w:r w:rsidRPr="00ED048B">
        <w:rPr>
          <w:rFonts w:ascii="Times New Roman" w:eastAsia="Times New Roman" w:hAnsi="Times New Roman" w:cs="Times New Roman"/>
          <w:sz w:val="16"/>
          <w:szCs w:val="16"/>
        </w:rPr>
        <w:t xml:space="preserve">(должность) </w:t>
      </w:r>
      <w:r w:rsidRPr="00ED048B">
        <w:rPr>
          <w:rFonts w:ascii="Times New Roman" w:eastAsia="Times New Roman" w:hAnsi="Times New Roman" w:cs="Times New Roman"/>
          <w:sz w:val="16"/>
          <w:szCs w:val="16"/>
        </w:rPr>
        <w:tab/>
      </w:r>
      <w:r w:rsidRPr="00ED048B">
        <w:rPr>
          <w:rFonts w:ascii="Times New Roman" w:eastAsia="Times New Roman" w:hAnsi="Times New Roman" w:cs="Times New Roman"/>
          <w:sz w:val="16"/>
          <w:szCs w:val="16"/>
          <w:vertAlign w:val="subscript"/>
        </w:rPr>
        <w:t xml:space="preserve"> </w:t>
      </w:r>
      <w:r w:rsidRPr="00ED048B">
        <w:rPr>
          <w:rFonts w:ascii="Times New Roman" w:eastAsia="Times New Roman" w:hAnsi="Times New Roman" w:cs="Times New Roman"/>
          <w:sz w:val="16"/>
          <w:szCs w:val="16"/>
          <w:vertAlign w:val="subscript"/>
        </w:rPr>
        <w:tab/>
      </w:r>
      <w:r w:rsidRPr="00ED048B">
        <w:rPr>
          <w:rFonts w:ascii="Times New Roman" w:eastAsia="Times New Roman" w:hAnsi="Times New Roman" w:cs="Times New Roman"/>
          <w:sz w:val="16"/>
          <w:szCs w:val="16"/>
        </w:rPr>
        <w:t xml:space="preserve">(подпись) </w:t>
      </w:r>
      <w:r w:rsidRPr="00ED048B">
        <w:rPr>
          <w:rFonts w:ascii="Times New Roman" w:eastAsia="Times New Roman" w:hAnsi="Times New Roman" w:cs="Times New Roman"/>
          <w:sz w:val="16"/>
          <w:szCs w:val="16"/>
        </w:rPr>
        <w:tab/>
      </w:r>
      <w:r w:rsidRPr="00ED048B">
        <w:rPr>
          <w:rFonts w:ascii="Times New Roman" w:eastAsia="Times New Roman" w:hAnsi="Times New Roman" w:cs="Times New Roman"/>
          <w:sz w:val="16"/>
          <w:szCs w:val="16"/>
          <w:vertAlign w:val="subscript"/>
        </w:rPr>
        <w:t xml:space="preserve"> </w:t>
      </w:r>
      <w:r w:rsidRPr="00ED048B">
        <w:rPr>
          <w:rFonts w:ascii="Times New Roman" w:eastAsia="Times New Roman" w:hAnsi="Times New Roman" w:cs="Times New Roman"/>
          <w:sz w:val="16"/>
          <w:szCs w:val="16"/>
          <w:vertAlign w:val="subscript"/>
        </w:rPr>
        <w:tab/>
      </w:r>
      <w:r w:rsidRPr="00ED048B">
        <w:rPr>
          <w:rFonts w:ascii="Times New Roman" w:eastAsia="Times New Roman" w:hAnsi="Times New Roman" w:cs="Times New Roman"/>
          <w:sz w:val="16"/>
          <w:szCs w:val="16"/>
        </w:rPr>
        <w:t xml:space="preserve">(фамилия, имя, отчество (при наличии) </w:t>
      </w:r>
    </w:p>
    <w:p w:rsidR="00ED048B" w:rsidRDefault="00091E02" w:rsidP="00ED048B">
      <w:pPr>
        <w:spacing w:after="0" w:line="360" w:lineRule="auto"/>
        <w:ind w:right="6802"/>
        <w:rPr>
          <w:rFonts w:ascii="Times New Roman" w:eastAsia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D048B" w:rsidRDefault="00ED048B" w:rsidP="00ED048B">
      <w:pPr>
        <w:spacing w:after="0" w:line="360" w:lineRule="auto"/>
        <w:ind w:right="6802"/>
        <w:rPr>
          <w:rFonts w:ascii="Times New Roman" w:eastAsia="Times New Roman" w:hAnsi="Times New Roman" w:cs="Times New Roman"/>
          <w:sz w:val="24"/>
          <w:szCs w:val="24"/>
        </w:rPr>
      </w:pPr>
    </w:p>
    <w:p w:rsidR="00ED048B" w:rsidRDefault="00ED048B" w:rsidP="00ED048B">
      <w:pPr>
        <w:spacing w:after="0" w:line="360" w:lineRule="auto"/>
        <w:ind w:right="6802"/>
        <w:rPr>
          <w:rFonts w:ascii="Times New Roman" w:eastAsia="Times New Roman" w:hAnsi="Times New Roman" w:cs="Times New Roman"/>
          <w:sz w:val="24"/>
          <w:szCs w:val="24"/>
        </w:rPr>
      </w:pPr>
    </w:p>
    <w:p w:rsidR="00ED048B" w:rsidRDefault="00091E02" w:rsidP="00ED048B">
      <w:pPr>
        <w:spacing w:after="0" w:line="360" w:lineRule="auto"/>
        <w:ind w:right="6802"/>
        <w:rPr>
          <w:rFonts w:ascii="Times New Roman" w:eastAsia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>Дата</w:t>
      </w:r>
    </w:p>
    <w:p w:rsidR="00ED048B" w:rsidRDefault="00ED048B" w:rsidP="00ED048B">
      <w:pPr>
        <w:spacing w:after="0" w:line="360" w:lineRule="auto"/>
        <w:ind w:right="6802"/>
        <w:rPr>
          <w:rFonts w:ascii="Times New Roman" w:eastAsia="Times New Roman" w:hAnsi="Times New Roman" w:cs="Times New Roman"/>
          <w:sz w:val="24"/>
          <w:szCs w:val="24"/>
        </w:rPr>
      </w:pPr>
    </w:p>
    <w:p w:rsidR="00ED048B" w:rsidRDefault="00ED048B" w:rsidP="00ED048B">
      <w:pPr>
        <w:spacing w:after="0" w:line="360" w:lineRule="auto"/>
        <w:ind w:right="6802"/>
        <w:rPr>
          <w:rFonts w:ascii="Times New Roman" w:eastAsia="Times New Roman" w:hAnsi="Times New Roman" w:cs="Times New Roman"/>
          <w:sz w:val="24"/>
          <w:szCs w:val="24"/>
        </w:rPr>
      </w:pPr>
    </w:p>
    <w:p w:rsidR="00ED048B" w:rsidRDefault="00ED048B" w:rsidP="00ED048B">
      <w:pPr>
        <w:spacing w:after="0" w:line="360" w:lineRule="auto"/>
        <w:ind w:right="6802"/>
        <w:rPr>
          <w:rFonts w:ascii="Times New Roman" w:eastAsia="Times New Roman" w:hAnsi="Times New Roman" w:cs="Times New Roman"/>
          <w:sz w:val="24"/>
          <w:szCs w:val="24"/>
        </w:rPr>
      </w:pPr>
    </w:p>
    <w:p w:rsidR="006E0363" w:rsidRDefault="006E0363" w:rsidP="006E0363">
      <w:pPr>
        <w:spacing w:after="0" w:line="360" w:lineRule="auto"/>
        <w:ind w:right="-2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E0363" w:rsidRDefault="006E0363" w:rsidP="006E0363">
      <w:pPr>
        <w:spacing w:after="0" w:line="360" w:lineRule="auto"/>
        <w:ind w:right="-2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E0363" w:rsidRDefault="006E0363" w:rsidP="006E0363">
      <w:pPr>
        <w:spacing w:after="0" w:line="360" w:lineRule="auto"/>
        <w:ind w:right="-2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E0363" w:rsidRDefault="006E0363" w:rsidP="006E0363">
      <w:pPr>
        <w:spacing w:after="0" w:line="360" w:lineRule="auto"/>
        <w:ind w:right="-2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E0363" w:rsidRDefault="006E0363" w:rsidP="006E0363">
      <w:pPr>
        <w:spacing w:after="0" w:line="360" w:lineRule="auto"/>
        <w:ind w:right="-2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E0363" w:rsidRDefault="006E0363" w:rsidP="006E0363">
      <w:pPr>
        <w:spacing w:after="0" w:line="360" w:lineRule="auto"/>
        <w:ind w:right="-2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E0363" w:rsidRDefault="006E0363" w:rsidP="006E0363">
      <w:pPr>
        <w:spacing w:after="0" w:line="360" w:lineRule="auto"/>
        <w:ind w:right="-2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E0363" w:rsidRDefault="006E0363" w:rsidP="006E0363">
      <w:pPr>
        <w:spacing w:after="0" w:line="360" w:lineRule="auto"/>
        <w:ind w:right="-2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E0363" w:rsidRDefault="006E0363" w:rsidP="006E0363">
      <w:pPr>
        <w:spacing w:after="0" w:line="360" w:lineRule="auto"/>
        <w:ind w:right="-2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E0363" w:rsidRDefault="006E0363" w:rsidP="006E0363">
      <w:pPr>
        <w:spacing w:after="0" w:line="360" w:lineRule="auto"/>
        <w:ind w:right="-2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E0363" w:rsidRDefault="006E0363" w:rsidP="006E0363">
      <w:pPr>
        <w:spacing w:after="0" w:line="360" w:lineRule="auto"/>
        <w:ind w:right="-2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E0363" w:rsidRDefault="006E0363" w:rsidP="006E0363">
      <w:pPr>
        <w:spacing w:after="0" w:line="360" w:lineRule="auto"/>
        <w:ind w:right="-2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E0363" w:rsidRDefault="006E0363" w:rsidP="006E0363">
      <w:pPr>
        <w:spacing w:after="0" w:line="360" w:lineRule="auto"/>
        <w:ind w:right="-2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E0363" w:rsidRDefault="006E0363" w:rsidP="006E0363">
      <w:pPr>
        <w:spacing w:after="0" w:line="360" w:lineRule="auto"/>
        <w:ind w:right="-2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E0363" w:rsidRDefault="006E0363" w:rsidP="006E0363">
      <w:pPr>
        <w:spacing w:after="0" w:line="360" w:lineRule="auto"/>
        <w:ind w:right="-2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E0363" w:rsidRDefault="006E0363" w:rsidP="006E0363">
      <w:pPr>
        <w:spacing w:after="0" w:line="360" w:lineRule="auto"/>
        <w:ind w:right="-2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E0363" w:rsidRDefault="006E0363" w:rsidP="006E0363">
      <w:pPr>
        <w:spacing w:after="0" w:line="360" w:lineRule="auto"/>
        <w:ind w:right="-2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E0363" w:rsidRDefault="006E0363" w:rsidP="006E0363">
      <w:pPr>
        <w:spacing w:after="0" w:line="360" w:lineRule="auto"/>
        <w:ind w:right="-2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E0363" w:rsidRDefault="006E0363" w:rsidP="006E0363">
      <w:pPr>
        <w:spacing w:after="0" w:line="360" w:lineRule="auto"/>
        <w:ind w:right="-2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16689" w:rsidRPr="005B64AC" w:rsidRDefault="00091E02" w:rsidP="006E0363">
      <w:pPr>
        <w:spacing w:after="0" w:line="240" w:lineRule="auto"/>
        <w:ind w:left="5670" w:right="-2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4</w:t>
      </w:r>
    </w:p>
    <w:p w:rsidR="00016689" w:rsidRPr="005B64AC" w:rsidRDefault="00091E02" w:rsidP="006E0363">
      <w:pPr>
        <w:spacing w:after="0" w:line="240" w:lineRule="auto"/>
        <w:ind w:left="5670" w:right="44" w:hanging="10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>к Административному</w:t>
      </w:r>
      <w:r w:rsidR="006E03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>регламенту</w:t>
      </w:r>
    </w:p>
    <w:p w:rsidR="00016689" w:rsidRPr="005B64AC" w:rsidRDefault="00091E02" w:rsidP="006E0363">
      <w:pPr>
        <w:spacing w:after="0" w:line="240" w:lineRule="auto"/>
        <w:ind w:left="5670" w:hanging="10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>предоставления муниципальной услуги</w:t>
      </w:r>
    </w:p>
    <w:p w:rsidR="00016689" w:rsidRPr="005B64AC" w:rsidRDefault="00091E02" w:rsidP="006E0363">
      <w:pPr>
        <w:spacing w:after="0" w:line="240" w:lineRule="auto"/>
        <w:ind w:left="5670" w:hanging="10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>"Выдача разрешения на ввод объекта в эксплуатацию"</w:t>
      </w:r>
    </w:p>
    <w:p w:rsidR="00016689" w:rsidRPr="005B64AC" w:rsidRDefault="00091E02" w:rsidP="005B64AC">
      <w:pPr>
        <w:spacing w:after="0" w:line="360" w:lineRule="auto"/>
        <w:ind w:left="5680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6689" w:rsidRPr="005B64AC" w:rsidRDefault="00091E02" w:rsidP="005B64AC">
      <w:pPr>
        <w:spacing w:after="0" w:line="360" w:lineRule="auto"/>
        <w:ind w:left="10" w:right="44" w:hanging="10"/>
        <w:jc w:val="right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ФОРМА </w:t>
      </w:r>
    </w:p>
    <w:p w:rsidR="00016689" w:rsidRPr="005B64AC" w:rsidRDefault="00091E02" w:rsidP="005B64AC">
      <w:pPr>
        <w:spacing w:after="0" w:line="360" w:lineRule="auto"/>
        <w:ind w:left="5680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6689" w:rsidRPr="005B64AC" w:rsidRDefault="00091E02" w:rsidP="005B64AC">
      <w:pPr>
        <w:spacing w:after="0" w:line="360" w:lineRule="auto"/>
        <w:ind w:left="5680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6689" w:rsidRPr="005B64AC" w:rsidRDefault="00091E02" w:rsidP="006E0363">
      <w:pPr>
        <w:spacing w:after="0" w:line="240" w:lineRule="auto"/>
        <w:ind w:left="11" w:right="62" w:hanging="11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b/>
          <w:sz w:val="24"/>
          <w:szCs w:val="24"/>
        </w:rPr>
        <w:t xml:space="preserve">З А Я В Л Е Н И Е  </w:t>
      </w:r>
    </w:p>
    <w:p w:rsidR="00016689" w:rsidRPr="005B64AC" w:rsidRDefault="00091E02" w:rsidP="006E0363">
      <w:pPr>
        <w:spacing w:after="0" w:line="240" w:lineRule="auto"/>
        <w:ind w:left="11" w:right="64" w:hanging="11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b/>
          <w:sz w:val="24"/>
          <w:szCs w:val="24"/>
        </w:rPr>
        <w:t xml:space="preserve">об исправлении допущенных опечаток и ошибок </w:t>
      </w:r>
    </w:p>
    <w:p w:rsidR="00016689" w:rsidRPr="005B64AC" w:rsidRDefault="00091E02" w:rsidP="006E0363">
      <w:pPr>
        <w:spacing w:after="0" w:line="240" w:lineRule="auto"/>
        <w:ind w:left="11" w:right="60" w:hanging="11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b/>
          <w:sz w:val="24"/>
          <w:szCs w:val="24"/>
        </w:rPr>
        <w:t xml:space="preserve">в разрешении на ввод объекта в эксплуатацию </w:t>
      </w:r>
    </w:p>
    <w:p w:rsidR="00016689" w:rsidRPr="005B64AC" w:rsidRDefault="00091E02" w:rsidP="005B64AC">
      <w:pPr>
        <w:spacing w:after="0" w:line="360" w:lineRule="auto"/>
        <w:ind w:left="10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016689" w:rsidRPr="005B64AC" w:rsidRDefault="00091E02" w:rsidP="005B64AC">
      <w:pPr>
        <w:spacing w:after="0" w:line="360" w:lineRule="auto"/>
        <w:ind w:left="10" w:right="44" w:hanging="10"/>
        <w:jc w:val="right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"__" __________ 20___ г. </w:t>
      </w:r>
    </w:p>
    <w:p w:rsidR="00016689" w:rsidRPr="005B64AC" w:rsidRDefault="00091E02" w:rsidP="005B64AC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6689" w:rsidRPr="005B64AC" w:rsidRDefault="00091E02" w:rsidP="005B64AC">
      <w:pPr>
        <w:spacing w:after="0" w:line="360" w:lineRule="auto"/>
        <w:ind w:right="67"/>
        <w:jc w:val="right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6689" w:rsidRPr="005B64AC" w:rsidRDefault="008479D4" w:rsidP="006E036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</w:r>
      <w:r>
        <w:rPr>
          <w:rFonts w:ascii="Times New Roman" w:hAnsi="Times New Roman" w:cs="Times New Roman"/>
          <w:noProof/>
          <w:sz w:val="24"/>
          <w:szCs w:val="24"/>
        </w:rPr>
        <w:pict>
          <v:group id="Group 76849" o:spid="_x0000_s1026" style="width:489pt;height:.5pt;mso-position-horizontal-relative:char;mso-position-vertical-relative:line" coordsize="62105,60">
            <v:shape id="Shape 90574" o:spid="_x0000_s1027" style="position:absolute;width:62105;height:91;visibility:visible" coordsize="6210580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" adj="0,,0" path="m,l6210580,r,9144l,9144,,e" fillcolor="black" stroked="f" strokeweight="0">
              <v:stroke miterlimit="83231f" joinstyle="miter"/>
              <v:formulas/>
              <v:path arrowok="t" o:connecttype="segments" textboxrect="0,0,6210580,9144"/>
            </v:shape>
            <w10:wrap type="none"/>
            <w10:anchorlock/>
          </v:group>
        </w:pict>
      </w:r>
    </w:p>
    <w:p w:rsidR="00016689" w:rsidRPr="005B64AC" w:rsidRDefault="008479D4" w:rsidP="005D0DC5">
      <w:pPr>
        <w:spacing w:after="0" w:line="240" w:lineRule="auto"/>
        <w:ind w:right="67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</w:r>
      <w:r>
        <w:rPr>
          <w:rFonts w:ascii="Times New Roman" w:hAnsi="Times New Roman" w:cs="Times New Roman"/>
          <w:noProof/>
          <w:sz w:val="24"/>
          <w:szCs w:val="24"/>
        </w:rPr>
        <w:pict>
          <v:group id="Group 76850" o:spid="_x0000_s1059" style="width:474.8pt;height:.45pt;mso-position-horizontal-relative:char;mso-position-vertical-relative:line" coordsize="62105,60">
            <v:shape id="Shape 90576" o:spid="_x0000_s1060" style="position:absolute;width:62105;height:91;visibility:visible" coordsize="6210580,914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" adj="0,,0" path="m,l6210580,r,9144l,9144,,e" fillcolor="black" stroked="f" strokeweight="0">
              <v:stroke miterlimit="83231f" joinstyle="miter"/>
              <v:formulas/>
              <v:path arrowok="t" o:connecttype="segments" textboxrect="0,0,6210580,9144"/>
            </v:shape>
            <w10:wrap type="none"/>
            <w10:anchorlock/>
          </v:group>
        </w:pict>
      </w:r>
      <w:r w:rsidR="00091E02"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6689" w:rsidRPr="005D0DC5" w:rsidRDefault="00091E02" w:rsidP="005D0DC5">
      <w:pPr>
        <w:spacing w:after="0" w:line="240" w:lineRule="auto"/>
        <w:ind w:left="166" w:right="156" w:hanging="10"/>
        <w:jc w:val="center"/>
        <w:rPr>
          <w:rFonts w:ascii="Times New Roman" w:hAnsi="Times New Roman" w:cs="Times New Roman"/>
          <w:sz w:val="16"/>
          <w:szCs w:val="16"/>
        </w:rPr>
      </w:pPr>
      <w:r w:rsidRPr="005D0DC5">
        <w:rPr>
          <w:rFonts w:ascii="Times New Roman" w:eastAsia="Times New Roman" w:hAnsi="Times New Roman" w:cs="Times New Roman"/>
          <w:sz w:val="16"/>
          <w:szCs w:val="16"/>
        </w:rPr>
        <w:t xml:space="preserve">(наименование уполномоченного на выдачу разрешений на ввод объекта в эксплуатацию федерального органа исполнительной власти, органа исполнительной власти субъекта </w:t>
      </w:r>
    </w:p>
    <w:p w:rsidR="00016689" w:rsidRPr="005D0DC5" w:rsidRDefault="00091E02" w:rsidP="005D0DC5">
      <w:pPr>
        <w:spacing w:after="0" w:line="240" w:lineRule="auto"/>
        <w:ind w:left="166" w:hanging="10"/>
        <w:jc w:val="center"/>
        <w:rPr>
          <w:rFonts w:ascii="Times New Roman" w:hAnsi="Times New Roman" w:cs="Times New Roman"/>
          <w:sz w:val="16"/>
          <w:szCs w:val="16"/>
        </w:rPr>
      </w:pPr>
      <w:r w:rsidRPr="005D0DC5">
        <w:rPr>
          <w:rFonts w:ascii="Times New Roman" w:eastAsia="Times New Roman" w:hAnsi="Times New Roman" w:cs="Times New Roman"/>
          <w:sz w:val="16"/>
          <w:szCs w:val="16"/>
        </w:rPr>
        <w:t xml:space="preserve">Российской Федерации, органа местного самоуправления, организации) </w:t>
      </w:r>
    </w:p>
    <w:p w:rsidR="00016689" w:rsidRPr="005B64AC" w:rsidRDefault="00091E02" w:rsidP="005B64AC">
      <w:pPr>
        <w:spacing w:after="0" w:line="360" w:lineRule="auto"/>
        <w:ind w:left="221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6689" w:rsidRPr="005B64AC" w:rsidRDefault="00091E02" w:rsidP="00C70F00">
      <w:pPr>
        <w:spacing w:after="0" w:line="240" w:lineRule="auto"/>
        <w:ind w:left="-15" w:firstLine="567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Прошу исправить допущенную опечатку/ошибку в разрешении на ввод объекта в эксплуатацию. </w:t>
      </w:r>
    </w:p>
    <w:p w:rsidR="00016689" w:rsidRPr="005B64AC" w:rsidRDefault="00091E02" w:rsidP="00C70F00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Сведения о застройщике </w:t>
      </w:r>
    </w:p>
    <w:tbl>
      <w:tblPr>
        <w:tblStyle w:val="TableGrid"/>
        <w:tblW w:w="9588" w:type="dxa"/>
        <w:tblInd w:w="0" w:type="dxa"/>
        <w:tblCellMar>
          <w:top w:w="9" w:type="dxa"/>
          <w:left w:w="108" w:type="dxa"/>
          <w:right w:w="79" w:type="dxa"/>
        </w:tblCellMar>
        <w:tblLook w:val="04A0"/>
      </w:tblPr>
      <w:tblGrid>
        <w:gridCol w:w="1045"/>
        <w:gridCol w:w="4432"/>
        <w:gridCol w:w="4111"/>
      </w:tblGrid>
      <w:tr w:rsidR="00016689" w:rsidRPr="005B64AC" w:rsidTr="005D0DC5">
        <w:trPr>
          <w:trHeight w:val="787"/>
        </w:trPr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5D0DC5">
            <w:pPr>
              <w:ind w:right="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1.1 </w:t>
            </w:r>
          </w:p>
        </w:tc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5D0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физическом лице, в случае если застройщиком является физическое лицо: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5D0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16689" w:rsidRPr="005B64AC" w:rsidTr="005D0DC5">
        <w:trPr>
          <w:trHeight w:val="502"/>
        </w:trPr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5D0DC5">
            <w:pPr>
              <w:ind w:right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1.1.1 </w:t>
            </w:r>
          </w:p>
        </w:tc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5D0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Фамилия, имя, отчество (при наличии)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5D0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16689" w:rsidRPr="005B64AC" w:rsidTr="005D0DC5">
        <w:trPr>
          <w:trHeight w:val="1402"/>
        </w:trPr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5D0DC5">
            <w:pPr>
              <w:ind w:right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1.1.2 </w:t>
            </w:r>
          </w:p>
        </w:tc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5D0DC5">
            <w:pPr>
              <w:ind w:right="841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Реквизиты документа, удостоверяющего личность (не указываются в случае, если застройщик является </w:t>
            </w:r>
          </w:p>
          <w:p w:rsidR="00016689" w:rsidRPr="005B64AC" w:rsidRDefault="00091E02" w:rsidP="005D0D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индивидуальным предпринимателем)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5D0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D0DC5" w:rsidRPr="005B64AC" w:rsidTr="005D0DC5">
        <w:trPr>
          <w:trHeight w:val="841"/>
        </w:trPr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DC5" w:rsidRPr="005B64AC" w:rsidRDefault="005D0DC5" w:rsidP="005D0DC5">
            <w:pPr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1.1.3 </w:t>
            </w:r>
          </w:p>
        </w:tc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DC5" w:rsidRPr="005B64AC" w:rsidRDefault="005D0DC5" w:rsidP="005D0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Основной государственный регистрационный номер индивидуального предпринимателя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DC5" w:rsidRPr="005B64AC" w:rsidRDefault="005D0DC5" w:rsidP="005D0D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D0DC5" w:rsidRPr="005B64AC" w:rsidTr="005D0DC5">
        <w:trPr>
          <w:trHeight w:val="400"/>
        </w:trPr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DC5" w:rsidRPr="005B64AC" w:rsidRDefault="005D0DC5" w:rsidP="005D0DC5">
            <w:pPr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1.2 </w:t>
            </w:r>
          </w:p>
        </w:tc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DC5" w:rsidRPr="005B64AC" w:rsidRDefault="005D0DC5" w:rsidP="005D0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юридическом лице: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DC5" w:rsidRPr="005B64AC" w:rsidRDefault="005D0DC5" w:rsidP="005D0D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D0DC5" w:rsidRPr="005B64AC" w:rsidTr="005D0DC5">
        <w:trPr>
          <w:trHeight w:val="406"/>
        </w:trPr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DC5" w:rsidRPr="005B64AC" w:rsidRDefault="005D0DC5" w:rsidP="005D0DC5">
            <w:pPr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1.2.1 </w:t>
            </w:r>
          </w:p>
        </w:tc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DC5" w:rsidRPr="005B64AC" w:rsidRDefault="005D0DC5" w:rsidP="005D0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DC5" w:rsidRPr="005B64AC" w:rsidRDefault="005D0DC5" w:rsidP="005D0D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D0DC5" w:rsidRPr="005B64AC" w:rsidTr="005D0DC5">
        <w:trPr>
          <w:trHeight w:val="553"/>
        </w:trPr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DC5" w:rsidRPr="005B64AC" w:rsidRDefault="005D0DC5" w:rsidP="005D0DC5">
            <w:pPr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1.2.2 </w:t>
            </w:r>
          </w:p>
        </w:tc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DC5" w:rsidRPr="005B64AC" w:rsidRDefault="005D0DC5" w:rsidP="005D0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Основной государственный регистрационный номер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DC5" w:rsidRPr="005B64AC" w:rsidRDefault="005D0DC5" w:rsidP="005D0D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D0DC5" w:rsidRPr="005B64AC" w:rsidTr="005D0DC5">
        <w:trPr>
          <w:trHeight w:val="976"/>
        </w:trPr>
        <w:tc>
          <w:tcPr>
            <w:tcW w:w="1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DC5" w:rsidRPr="005B64AC" w:rsidRDefault="005D0DC5" w:rsidP="005D0DC5">
            <w:pPr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1.2.3 </w:t>
            </w:r>
          </w:p>
        </w:tc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DC5" w:rsidRPr="005B64AC" w:rsidRDefault="005D0DC5" w:rsidP="005D0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Идентификационный номер налогоплательщика – юридического лица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0DC5" w:rsidRPr="005B64AC" w:rsidRDefault="005D0DC5" w:rsidP="005D0DC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16689" w:rsidRPr="005B64AC" w:rsidRDefault="00091E02" w:rsidP="008816ED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B64A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016689" w:rsidRPr="005B64AC" w:rsidRDefault="00091E02" w:rsidP="005B64AC">
      <w:pPr>
        <w:numPr>
          <w:ilvl w:val="0"/>
          <w:numId w:val="5"/>
        </w:numPr>
        <w:spacing w:after="0" w:line="360" w:lineRule="auto"/>
        <w:ind w:right="289" w:hanging="280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lastRenderedPageBreak/>
        <w:t>Сведения о выданном разрешении на ввод объекта в эксплуатацию, содержащем</w:t>
      </w:r>
      <w:r w:rsidRPr="005B64AC">
        <w:rPr>
          <w:rFonts w:ascii="Times New Roman" w:hAnsi="Times New Roman" w:cs="Times New Roman"/>
          <w:sz w:val="24"/>
          <w:szCs w:val="24"/>
        </w:rPr>
        <w:t xml:space="preserve">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опечатку/ ошибку </w:t>
      </w:r>
    </w:p>
    <w:tbl>
      <w:tblPr>
        <w:tblStyle w:val="TableGrid"/>
        <w:tblW w:w="9494" w:type="dxa"/>
        <w:tblInd w:w="0" w:type="dxa"/>
        <w:tblCellMar>
          <w:top w:w="9" w:type="dxa"/>
          <w:left w:w="108" w:type="dxa"/>
          <w:right w:w="115" w:type="dxa"/>
        </w:tblCellMar>
        <w:tblLook w:val="04A0"/>
      </w:tblPr>
      <w:tblGrid>
        <w:gridCol w:w="1044"/>
        <w:gridCol w:w="4338"/>
        <w:gridCol w:w="2127"/>
        <w:gridCol w:w="1985"/>
      </w:tblGrid>
      <w:tr w:rsidR="00016689" w:rsidRPr="005B64AC" w:rsidTr="008816ED">
        <w:trPr>
          <w:trHeight w:val="1212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8816ED">
            <w:pPr>
              <w:ind w:lef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881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 (организация), выдавший (-</w:t>
            </w:r>
            <w:proofErr w:type="spellStart"/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proofErr w:type="spellEnd"/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разрешение на ввод объекта в эксплуатацию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881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документа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881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документа </w:t>
            </w:r>
          </w:p>
        </w:tc>
      </w:tr>
      <w:tr w:rsidR="00016689" w:rsidRPr="005B64AC" w:rsidTr="008816ED">
        <w:trPr>
          <w:trHeight w:val="634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8816ED">
            <w:pPr>
              <w:ind w:left="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881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881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881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016689" w:rsidRPr="005B64AC" w:rsidRDefault="00091E02" w:rsidP="00C70F00">
      <w:pPr>
        <w:spacing w:after="0" w:line="360" w:lineRule="auto"/>
        <w:ind w:left="109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Обоснование для внесения исправлений в разрешении на ввод объекта в эксплуатацию </w:t>
      </w:r>
    </w:p>
    <w:tbl>
      <w:tblPr>
        <w:tblStyle w:val="TableGrid"/>
        <w:tblW w:w="9493" w:type="dxa"/>
        <w:tblInd w:w="0" w:type="dxa"/>
        <w:tblCellMar>
          <w:top w:w="9" w:type="dxa"/>
          <w:left w:w="108" w:type="dxa"/>
          <w:right w:w="61" w:type="dxa"/>
        </w:tblCellMar>
        <w:tblLook w:val="04A0"/>
      </w:tblPr>
      <w:tblGrid>
        <w:gridCol w:w="1044"/>
        <w:gridCol w:w="3068"/>
        <w:gridCol w:w="2693"/>
        <w:gridCol w:w="2688"/>
      </w:tblGrid>
      <w:tr w:rsidR="00016689" w:rsidRPr="005B64AC" w:rsidTr="008816ED">
        <w:trPr>
          <w:trHeight w:val="2464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8816ED">
            <w:pPr>
              <w:ind w:right="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3.1. </w:t>
            </w:r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881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Данные (сведения), указанные в разрешении на ввод </w:t>
            </w:r>
          </w:p>
          <w:p w:rsidR="00016689" w:rsidRPr="005B64AC" w:rsidRDefault="00091E02" w:rsidP="00881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объекта в эксплуатацию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8816ED">
            <w:pPr>
              <w:ind w:right="12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Данные (сведения), которые необходимо указать в разрешении  на ввод объекта в эксплуатацию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881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 с указанием реквизита  (-</w:t>
            </w:r>
            <w:proofErr w:type="spellStart"/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>) документа (-</w:t>
            </w:r>
            <w:proofErr w:type="spellStart"/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документации, на основании которых принималось решение о выдаче разрешения на ввод объекта в эксплуатацию </w:t>
            </w:r>
          </w:p>
        </w:tc>
      </w:tr>
      <w:tr w:rsidR="00016689" w:rsidRPr="005B64AC" w:rsidTr="008816ED">
        <w:trPr>
          <w:trHeight w:val="1104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8816ED">
            <w:pPr>
              <w:ind w:lef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881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881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881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8816ED" w:rsidRDefault="00091E02" w:rsidP="008816E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6689" w:rsidRPr="005B64AC" w:rsidRDefault="00091E02" w:rsidP="008816E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>Приложение: ____________________________________________</w:t>
      </w:r>
      <w:r w:rsidR="008816ED">
        <w:rPr>
          <w:rFonts w:ascii="Times New Roman" w:eastAsia="Times New Roman" w:hAnsi="Times New Roman" w:cs="Times New Roman"/>
          <w:sz w:val="24"/>
          <w:szCs w:val="24"/>
        </w:rPr>
        <w:t>_________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>______________ Номер телефона и адрес электронной почты для связи: _______________</w:t>
      </w:r>
      <w:r w:rsidR="008816ED">
        <w:rPr>
          <w:rFonts w:ascii="Times New Roman" w:eastAsia="Times New Roman" w:hAnsi="Times New Roman" w:cs="Times New Roman"/>
          <w:sz w:val="24"/>
          <w:szCs w:val="24"/>
        </w:rPr>
        <w:t>_________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>_______ Результат рассмотрения настоящего заявления</w:t>
      </w:r>
      <w:r w:rsidRPr="005B64AC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прошу: </w:t>
      </w:r>
    </w:p>
    <w:tbl>
      <w:tblPr>
        <w:tblStyle w:val="TableGrid"/>
        <w:tblW w:w="9346" w:type="dxa"/>
        <w:tblInd w:w="5" w:type="dxa"/>
        <w:tblCellMar>
          <w:top w:w="129" w:type="dxa"/>
          <w:left w:w="110" w:type="dxa"/>
          <w:right w:w="85" w:type="dxa"/>
        </w:tblCellMar>
        <w:tblLook w:val="04A0"/>
      </w:tblPr>
      <w:tblGrid>
        <w:gridCol w:w="8354"/>
        <w:gridCol w:w="992"/>
      </w:tblGrid>
      <w:tr w:rsidR="00016689" w:rsidRPr="005B64AC" w:rsidTr="008816ED">
        <w:trPr>
          <w:trHeight w:val="1158"/>
        </w:trPr>
        <w:tc>
          <w:tcPr>
            <w:tcW w:w="8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881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(функций)»/ на региональном портале государственных и муниципальных услуг</w:t>
            </w:r>
            <w:r w:rsidRPr="005B64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881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16689" w:rsidRPr="005B64AC" w:rsidTr="00C70F00">
        <w:trPr>
          <w:trHeight w:val="1574"/>
        </w:trPr>
        <w:tc>
          <w:tcPr>
            <w:tcW w:w="8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881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выдать на бумажном носителе при личном обращении в уполномоченный </w:t>
            </w:r>
          </w:p>
          <w:p w:rsidR="00016689" w:rsidRPr="005B64AC" w:rsidRDefault="00091E02" w:rsidP="00881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 государственной власти, орган местного самоуправления, организацию либо в многофункциональный центр предоставления государственных и муниципальных услуг, расположенный по адресу:</w:t>
            </w: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</w:p>
          <w:p w:rsidR="00016689" w:rsidRPr="005B64AC" w:rsidRDefault="00091E02" w:rsidP="00881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_______________________________________________________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881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16689" w:rsidRPr="005B64AC" w:rsidTr="00C70F00">
        <w:trPr>
          <w:trHeight w:val="691"/>
        </w:trPr>
        <w:tc>
          <w:tcPr>
            <w:tcW w:w="8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881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направить на бумажном носителе на почтовый адрес: </w:t>
            </w:r>
          </w:p>
          <w:p w:rsidR="00016689" w:rsidRPr="005B64AC" w:rsidRDefault="00091E02" w:rsidP="00881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_______________________________________________________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881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16689" w:rsidRPr="005B64AC" w:rsidTr="008816ED">
        <w:trPr>
          <w:trHeight w:val="895"/>
        </w:trPr>
        <w:tc>
          <w:tcPr>
            <w:tcW w:w="8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881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направить в форме электронного документа в личный кабинет в единой информационной системе жилищного строительства</w:t>
            </w: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881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16689" w:rsidRPr="005B64AC" w:rsidTr="008816ED">
        <w:trPr>
          <w:trHeight w:val="480"/>
        </w:trPr>
        <w:tc>
          <w:tcPr>
            <w:tcW w:w="9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8816ED">
            <w:pPr>
              <w:ind w:righ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Указывается один из перечисленных способов </w:t>
            </w:r>
          </w:p>
        </w:tc>
      </w:tr>
    </w:tbl>
    <w:p w:rsidR="00016689" w:rsidRPr="005B64AC" w:rsidRDefault="00091E02" w:rsidP="005B64AC">
      <w:pPr>
        <w:spacing w:after="0" w:line="360" w:lineRule="auto"/>
        <w:ind w:left="1560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</w:p>
    <w:p w:rsidR="00016689" w:rsidRPr="005B64AC" w:rsidRDefault="008479D4" w:rsidP="00C70F00">
      <w:pPr>
        <w:spacing w:after="0" w:line="240" w:lineRule="auto"/>
        <w:ind w:left="340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</w:r>
      <w:r>
        <w:rPr>
          <w:rFonts w:ascii="Times New Roman" w:hAnsi="Times New Roman" w:cs="Times New Roman"/>
          <w:noProof/>
          <w:sz w:val="24"/>
          <w:szCs w:val="24"/>
        </w:rPr>
        <w:pict>
          <v:group id="Group 77584" o:spid="_x0000_s1056" style="width:326.05pt;height:.5pt;mso-position-horizontal-relative:char;mso-position-vertical-relative:line" coordsize="41407,60">
            <v:shape id="Shape 90586" o:spid="_x0000_s1058" style="position:absolute;width:14402;height:91" coordsize="1440295,9144" path="m,l1440295,r,9144l,9144,,e" fillcolor="black" stroked="f" strokeweight="0">
              <v:stroke opacity="0" miterlimit="10" joinstyle="miter"/>
            </v:shape>
            <v:shape id="Shape 90587" o:spid="_x0000_s1057" style="position:absolute;left:16200;width:25207;height:91" coordsize="2520709,9144" path="m,l2520709,r,9144l,9144,,e" fillcolor="black" stroked="f" strokeweight="0">
              <v:stroke opacity="0" miterlimit="10" joinstyle="miter"/>
            </v:shape>
            <w10:wrap type="none"/>
            <w10:anchorlock/>
          </v:group>
        </w:pict>
      </w:r>
    </w:p>
    <w:p w:rsidR="00016689" w:rsidRPr="00C70F00" w:rsidRDefault="00091E02" w:rsidP="00C70F00">
      <w:pPr>
        <w:tabs>
          <w:tab w:val="center" w:pos="1560"/>
          <w:tab w:val="center" w:pos="3150"/>
          <w:tab w:val="center" w:pos="4538"/>
          <w:tab w:val="center" w:pos="5701"/>
          <w:tab w:val="center" w:pos="7937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C70F00">
        <w:rPr>
          <w:rFonts w:ascii="Times New Roman" w:hAnsi="Times New Roman" w:cs="Times New Roman"/>
          <w:sz w:val="16"/>
          <w:szCs w:val="16"/>
        </w:rPr>
        <w:tab/>
      </w:r>
      <w:r w:rsidRPr="00C70F00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  <w:r w:rsidRPr="00C70F00">
        <w:rPr>
          <w:rFonts w:ascii="Times New Roman" w:eastAsia="Times New Roman" w:hAnsi="Times New Roman" w:cs="Times New Roman"/>
          <w:sz w:val="16"/>
          <w:szCs w:val="16"/>
        </w:rPr>
        <w:tab/>
      </w:r>
      <w:r w:rsidRPr="00C70F00">
        <w:rPr>
          <w:rFonts w:ascii="Times New Roman" w:eastAsia="Times New Roman" w:hAnsi="Times New Roman" w:cs="Times New Roman"/>
          <w:sz w:val="16"/>
          <w:szCs w:val="16"/>
          <w:vertAlign w:val="subscript"/>
        </w:rPr>
        <w:t xml:space="preserve"> </w:t>
      </w:r>
      <w:r w:rsidRPr="00C70F00">
        <w:rPr>
          <w:rFonts w:ascii="Times New Roman" w:eastAsia="Times New Roman" w:hAnsi="Times New Roman" w:cs="Times New Roman"/>
          <w:sz w:val="16"/>
          <w:szCs w:val="16"/>
          <w:vertAlign w:val="subscript"/>
        </w:rPr>
        <w:tab/>
      </w:r>
      <w:r w:rsidRPr="00C70F00">
        <w:rPr>
          <w:rFonts w:ascii="Times New Roman" w:eastAsia="Times New Roman" w:hAnsi="Times New Roman" w:cs="Times New Roman"/>
          <w:sz w:val="16"/>
          <w:szCs w:val="16"/>
        </w:rPr>
        <w:t>(подпись)</w:t>
      </w:r>
      <w:r w:rsidRPr="00C70F00">
        <w:rPr>
          <w:rFonts w:ascii="Times New Roman" w:eastAsia="Times New Roman" w:hAnsi="Times New Roman" w:cs="Times New Roman"/>
          <w:sz w:val="16"/>
          <w:szCs w:val="16"/>
        </w:rPr>
        <w:tab/>
        <w:t xml:space="preserve"> </w:t>
      </w:r>
      <w:r w:rsidRPr="00C70F00">
        <w:rPr>
          <w:rFonts w:ascii="Times New Roman" w:eastAsia="Times New Roman" w:hAnsi="Times New Roman" w:cs="Times New Roman"/>
          <w:sz w:val="16"/>
          <w:szCs w:val="16"/>
        </w:rPr>
        <w:tab/>
        <w:t>(фамилия, имя, отчество (при наличии)</w:t>
      </w:r>
    </w:p>
    <w:p w:rsidR="00C70F00" w:rsidRDefault="00C70F00" w:rsidP="00C70F00">
      <w:pPr>
        <w:spacing w:after="0" w:line="240" w:lineRule="auto"/>
        <w:ind w:left="10" w:firstLine="5235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16689" w:rsidRPr="005B64AC" w:rsidRDefault="00091E02" w:rsidP="00C70F00">
      <w:pPr>
        <w:spacing w:after="0" w:line="240" w:lineRule="auto"/>
        <w:ind w:left="10" w:firstLine="5235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5</w:t>
      </w:r>
    </w:p>
    <w:p w:rsidR="00016689" w:rsidRPr="005B64AC" w:rsidRDefault="00091E02" w:rsidP="00C70F00">
      <w:pPr>
        <w:spacing w:after="0" w:line="240" w:lineRule="auto"/>
        <w:ind w:left="10" w:firstLine="5235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>к Административному</w:t>
      </w:r>
      <w:r w:rsidRPr="005B64AC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>регламенту</w:t>
      </w:r>
    </w:p>
    <w:p w:rsidR="00016689" w:rsidRPr="005B64AC" w:rsidRDefault="00091E02" w:rsidP="00A11CBF">
      <w:pPr>
        <w:spacing w:after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>предоставления муниципальной услуги "Выдача</w:t>
      </w:r>
      <w:r w:rsidR="00C70F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>разрешения на ввод объекта в эксплуатацию"</w:t>
      </w:r>
    </w:p>
    <w:p w:rsidR="00016689" w:rsidRPr="005B64AC" w:rsidRDefault="00091E02" w:rsidP="005B64AC">
      <w:pPr>
        <w:spacing w:after="0" w:line="360" w:lineRule="auto"/>
        <w:ind w:left="5681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6689" w:rsidRPr="005B64AC" w:rsidRDefault="00091E02" w:rsidP="005B64AC">
      <w:pPr>
        <w:spacing w:after="0" w:line="360" w:lineRule="auto"/>
        <w:ind w:left="10" w:right="73" w:hanging="10"/>
        <w:jc w:val="right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ФОРМА </w:t>
      </w:r>
    </w:p>
    <w:p w:rsidR="00016689" w:rsidRPr="005B64AC" w:rsidRDefault="00091E02" w:rsidP="005B64AC">
      <w:pPr>
        <w:spacing w:after="0" w:line="360" w:lineRule="auto"/>
        <w:ind w:left="5680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6689" w:rsidRPr="005B64AC" w:rsidRDefault="00091E02" w:rsidP="005B64A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6689" w:rsidRPr="005B64AC" w:rsidRDefault="00091E02" w:rsidP="00C70F00">
      <w:pPr>
        <w:spacing w:after="0" w:line="240" w:lineRule="auto"/>
        <w:ind w:left="10" w:right="46" w:hanging="10"/>
        <w:jc w:val="right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Кому ____________________________________ </w:t>
      </w:r>
    </w:p>
    <w:p w:rsidR="00016689" w:rsidRPr="00C70F00" w:rsidRDefault="00091E02" w:rsidP="00C70F00">
      <w:pPr>
        <w:spacing w:after="0" w:line="240" w:lineRule="auto"/>
        <w:ind w:left="10" w:right="280" w:hanging="10"/>
        <w:jc w:val="right"/>
        <w:rPr>
          <w:rFonts w:ascii="Times New Roman" w:hAnsi="Times New Roman" w:cs="Times New Roman"/>
          <w:sz w:val="16"/>
          <w:szCs w:val="16"/>
        </w:rPr>
      </w:pPr>
      <w:r w:rsidRPr="00C70F00">
        <w:rPr>
          <w:rFonts w:ascii="Times New Roman" w:eastAsia="Times New Roman" w:hAnsi="Times New Roman" w:cs="Times New Roman"/>
          <w:sz w:val="16"/>
          <w:szCs w:val="16"/>
        </w:rPr>
        <w:t xml:space="preserve">(фамилия, имя, отчество (при наличии) застройщика, </w:t>
      </w:r>
    </w:p>
    <w:p w:rsidR="00016689" w:rsidRPr="00C70F00" w:rsidRDefault="00091E02" w:rsidP="00C70F00">
      <w:pPr>
        <w:spacing w:after="0" w:line="240" w:lineRule="auto"/>
        <w:ind w:left="5159" w:hanging="214"/>
        <w:rPr>
          <w:rFonts w:ascii="Times New Roman" w:hAnsi="Times New Roman" w:cs="Times New Roman"/>
          <w:sz w:val="16"/>
          <w:szCs w:val="16"/>
        </w:rPr>
      </w:pPr>
      <w:r w:rsidRPr="00C70F00">
        <w:rPr>
          <w:rFonts w:ascii="Times New Roman" w:eastAsia="Times New Roman" w:hAnsi="Times New Roman" w:cs="Times New Roman"/>
          <w:sz w:val="16"/>
          <w:szCs w:val="16"/>
        </w:rPr>
        <w:t>ОГРНИП (для физического лица, зарегистрированного в качестве индивидуального предпринимателя) –</w:t>
      </w:r>
      <w:r w:rsidRPr="00C70F00">
        <w:rPr>
          <w:rFonts w:ascii="Times New Roman" w:eastAsia="Times New Roman" w:hAnsi="Times New Roman" w:cs="Times New Roman"/>
          <w:sz w:val="16"/>
          <w:szCs w:val="16"/>
          <w:vertAlign w:val="subscript"/>
        </w:rPr>
        <w:t xml:space="preserve">  </w:t>
      </w:r>
      <w:r w:rsidRPr="00C70F00">
        <w:rPr>
          <w:rFonts w:ascii="Times New Roman" w:eastAsia="Times New Roman" w:hAnsi="Times New Roman" w:cs="Times New Roman"/>
          <w:sz w:val="16"/>
          <w:szCs w:val="16"/>
        </w:rPr>
        <w:t xml:space="preserve">для </w:t>
      </w:r>
    </w:p>
    <w:p w:rsidR="00016689" w:rsidRPr="00C70F00" w:rsidRDefault="00091E02" w:rsidP="00C70F00">
      <w:pPr>
        <w:spacing w:after="0" w:line="240" w:lineRule="auto"/>
        <w:ind w:left="4793" w:hanging="10"/>
        <w:jc w:val="center"/>
        <w:rPr>
          <w:rFonts w:ascii="Times New Roman" w:hAnsi="Times New Roman" w:cs="Times New Roman"/>
          <w:sz w:val="16"/>
          <w:szCs w:val="16"/>
        </w:rPr>
      </w:pPr>
      <w:r w:rsidRPr="00C70F00">
        <w:rPr>
          <w:rFonts w:ascii="Times New Roman" w:eastAsia="Times New Roman" w:hAnsi="Times New Roman" w:cs="Times New Roman"/>
          <w:sz w:val="16"/>
          <w:szCs w:val="16"/>
        </w:rPr>
        <w:t>физического лица, полное наименование застройщика, ИНН, ОГРН –</w:t>
      </w:r>
      <w:r w:rsidRPr="00C70F00">
        <w:rPr>
          <w:rFonts w:ascii="Times New Roman" w:eastAsia="Times New Roman" w:hAnsi="Times New Roman" w:cs="Times New Roman"/>
          <w:sz w:val="16"/>
          <w:szCs w:val="16"/>
          <w:vertAlign w:val="subscript"/>
        </w:rPr>
        <w:t xml:space="preserve"> </w:t>
      </w:r>
      <w:r w:rsidRPr="00C70F00">
        <w:rPr>
          <w:rFonts w:ascii="Times New Roman" w:eastAsia="Times New Roman" w:hAnsi="Times New Roman" w:cs="Times New Roman"/>
          <w:sz w:val="16"/>
          <w:szCs w:val="16"/>
        </w:rPr>
        <w:t>для юридического лица,</w:t>
      </w:r>
      <w:r w:rsidRPr="00C70F00">
        <w:rPr>
          <w:rFonts w:ascii="Times New Roman" w:eastAsia="Times New Roman" w:hAnsi="Times New Roman" w:cs="Times New Roman"/>
          <w:sz w:val="16"/>
          <w:szCs w:val="16"/>
          <w:vertAlign w:val="subscript"/>
        </w:rPr>
        <w:t xml:space="preserve"> </w:t>
      </w:r>
    </w:p>
    <w:p w:rsidR="00016689" w:rsidRPr="005B64AC" w:rsidRDefault="00091E02" w:rsidP="00C70F00">
      <w:pPr>
        <w:spacing w:after="0" w:line="240" w:lineRule="auto"/>
        <w:ind w:left="10" w:right="46" w:hanging="10"/>
        <w:jc w:val="right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_________________________________________ </w:t>
      </w:r>
    </w:p>
    <w:p w:rsidR="00016689" w:rsidRPr="00C70F00" w:rsidRDefault="00091E02" w:rsidP="00C70F00">
      <w:pPr>
        <w:spacing w:after="0" w:line="240" w:lineRule="auto"/>
        <w:ind w:left="10" w:right="280" w:hanging="10"/>
        <w:jc w:val="right"/>
        <w:rPr>
          <w:rFonts w:ascii="Times New Roman" w:hAnsi="Times New Roman" w:cs="Times New Roman"/>
          <w:sz w:val="16"/>
          <w:szCs w:val="16"/>
        </w:rPr>
      </w:pPr>
      <w:r w:rsidRPr="00C70F00">
        <w:rPr>
          <w:rFonts w:ascii="Times New Roman" w:eastAsia="Times New Roman" w:hAnsi="Times New Roman" w:cs="Times New Roman"/>
          <w:sz w:val="16"/>
          <w:szCs w:val="16"/>
        </w:rPr>
        <w:t xml:space="preserve">почтовый индекс и адрес, телефон, адрес электронной </w:t>
      </w:r>
    </w:p>
    <w:p w:rsidR="00016689" w:rsidRPr="00C70F00" w:rsidRDefault="00091E02" w:rsidP="00C70F00">
      <w:pPr>
        <w:spacing w:after="0" w:line="240" w:lineRule="auto"/>
        <w:ind w:left="4793" w:right="25" w:hanging="10"/>
        <w:jc w:val="center"/>
        <w:rPr>
          <w:rFonts w:ascii="Times New Roman" w:hAnsi="Times New Roman" w:cs="Times New Roman"/>
          <w:sz w:val="16"/>
          <w:szCs w:val="16"/>
        </w:rPr>
      </w:pPr>
      <w:r w:rsidRPr="00C70F00">
        <w:rPr>
          <w:rFonts w:ascii="Times New Roman" w:eastAsia="Times New Roman" w:hAnsi="Times New Roman" w:cs="Times New Roman"/>
          <w:sz w:val="16"/>
          <w:szCs w:val="16"/>
        </w:rPr>
        <w:t>почты)</w:t>
      </w:r>
      <w:r w:rsidRPr="00C70F00">
        <w:rPr>
          <w:rFonts w:ascii="Times New Roman" w:eastAsia="Times New Roman" w:hAnsi="Times New Roman" w:cs="Times New Roman"/>
          <w:sz w:val="16"/>
          <w:szCs w:val="16"/>
          <w:vertAlign w:val="subscript"/>
        </w:rPr>
        <w:t xml:space="preserve"> </w:t>
      </w:r>
    </w:p>
    <w:p w:rsidR="00016689" w:rsidRPr="00C70F00" w:rsidRDefault="00091E02" w:rsidP="005B64AC">
      <w:pPr>
        <w:spacing w:after="0" w:line="360" w:lineRule="auto"/>
        <w:jc w:val="right"/>
        <w:rPr>
          <w:rFonts w:ascii="Times New Roman" w:hAnsi="Times New Roman" w:cs="Times New Roman"/>
          <w:sz w:val="16"/>
          <w:szCs w:val="16"/>
        </w:rPr>
      </w:pPr>
      <w:r w:rsidRPr="00C70F00">
        <w:rPr>
          <w:rFonts w:ascii="Times New Roman" w:eastAsia="Times New Roman" w:hAnsi="Times New Roman" w:cs="Times New Roman"/>
          <w:b/>
          <w:sz w:val="16"/>
          <w:szCs w:val="16"/>
        </w:rPr>
        <w:t xml:space="preserve"> </w:t>
      </w:r>
    </w:p>
    <w:p w:rsidR="00016689" w:rsidRPr="005B64AC" w:rsidRDefault="00091E02" w:rsidP="005B64AC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016689" w:rsidRPr="005B64AC" w:rsidRDefault="00091E02" w:rsidP="005B64AC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016689" w:rsidRPr="005B64AC" w:rsidRDefault="00091E02" w:rsidP="00C70F00">
      <w:pPr>
        <w:spacing w:after="0" w:line="240" w:lineRule="auto"/>
        <w:ind w:left="1678" w:right="1731" w:hanging="11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b/>
          <w:sz w:val="24"/>
          <w:szCs w:val="24"/>
        </w:rPr>
        <w:t xml:space="preserve">Р Е Ш Е Н И Е </w:t>
      </w:r>
    </w:p>
    <w:p w:rsidR="00016689" w:rsidRPr="005B64AC" w:rsidRDefault="00091E02" w:rsidP="00C70F00">
      <w:pPr>
        <w:spacing w:after="0" w:line="240" w:lineRule="auto"/>
        <w:ind w:left="1678" w:right="1661" w:hanging="11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b/>
          <w:sz w:val="24"/>
          <w:szCs w:val="24"/>
        </w:rPr>
        <w:t xml:space="preserve">об отказе во внесении исправлений в разрешение на ввод объекта в эксплуатацию </w:t>
      </w:r>
    </w:p>
    <w:p w:rsidR="00016689" w:rsidRPr="005B64AC" w:rsidRDefault="00091E02" w:rsidP="005B64AC">
      <w:pPr>
        <w:spacing w:after="0" w:line="360" w:lineRule="auto"/>
        <w:ind w:left="10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016689" w:rsidRPr="005B64AC" w:rsidRDefault="00091E02" w:rsidP="00C70F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</w:t>
      </w:r>
      <w:r w:rsidR="00C70F00">
        <w:rPr>
          <w:rFonts w:ascii="Times New Roman" w:eastAsia="Times New Roman" w:hAnsi="Times New Roman" w:cs="Times New Roman"/>
          <w:sz w:val="24"/>
          <w:szCs w:val="24"/>
        </w:rPr>
        <w:t>____________________________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6689" w:rsidRPr="00C70F00" w:rsidRDefault="00091E02" w:rsidP="00C70F00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C70F00">
        <w:rPr>
          <w:rFonts w:ascii="Times New Roman" w:eastAsia="Times New Roman" w:hAnsi="Times New Roman" w:cs="Times New Roman"/>
          <w:sz w:val="16"/>
          <w:szCs w:val="16"/>
        </w:rPr>
        <w:t>(наименование уполномоченного на выдачу разрешений на ввод объекта в эксплуатацию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</w:r>
      <w:r w:rsidRPr="00C70F00">
        <w:rPr>
          <w:rFonts w:ascii="Times New Roman" w:eastAsia="Times New Roman" w:hAnsi="Times New Roman" w:cs="Times New Roman"/>
          <w:sz w:val="16"/>
          <w:szCs w:val="16"/>
          <w:vertAlign w:val="subscript"/>
        </w:rPr>
        <w:t xml:space="preserve"> </w:t>
      </w:r>
    </w:p>
    <w:p w:rsidR="00C70F00" w:rsidRDefault="00C70F00" w:rsidP="00C70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5BF7" w:rsidRDefault="00091E02" w:rsidP="00C70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>по результатам рассмотрения заявления об исправлении допущенных опечаток</w:t>
      </w:r>
      <w:r w:rsidRPr="005B64AC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B64AC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>ошибок в разрешении на ввод объекта в эксплуатацию от ________________ № _______________</w:t>
      </w:r>
    </w:p>
    <w:p w:rsidR="00016689" w:rsidRPr="005B64AC" w:rsidRDefault="00BC5BF7" w:rsidP="00C70F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  <w:r w:rsidR="00091E02" w:rsidRPr="00C70F00">
        <w:rPr>
          <w:rFonts w:ascii="Times New Roman" w:eastAsia="Times New Roman" w:hAnsi="Times New Roman" w:cs="Times New Roman"/>
          <w:sz w:val="16"/>
          <w:szCs w:val="16"/>
        </w:rPr>
        <w:t>(дата и номер регистрации)</w:t>
      </w:r>
      <w:r w:rsidR="00091E02" w:rsidRPr="005B64AC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 </w:t>
      </w:r>
    </w:p>
    <w:p w:rsidR="00016689" w:rsidRPr="005B64AC" w:rsidRDefault="00BC5BF7" w:rsidP="00C70F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принято решение об отказе во внесении </w:t>
      </w:r>
      <w:r w:rsidR="00091E02" w:rsidRPr="005B64AC">
        <w:rPr>
          <w:rFonts w:ascii="Times New Roman" w:eastAsia="Times New Roman" w:hAnsi="Times New Roman" w:cs="Times New Roman"/>
          <w:sz w:val="24"/>
          <w:szCs w:val="24"/>
        </w:rPr>
        <w:t xml:space="preserve">исправлений в разрешение на ввод объекта в эксплуатацию.  </w:t>
      </w:r>
    </w:p>
    <w:tbl>
      <w:tblPr>
        <w:tblStyle w:val="TableGrid"/>
        <w:tblW w:w="9351" w:type="dxa"/>
        <w:tblInd w:w="0" w:type="dxa"/>
        <w:tblCellMar>
          <w:top w:w="110" w:type="dxa"/>
          <w:left w:w="62" w:type="dxa"/>
          <w:right w:w="3" w:type="dxa"/>
        </w:tblCellMar>
        <w:tblLook w:val="04A0"/>
      </w:tblPr>
      <w:tblGrid>
        <w:gridCol w:w="2150"/>
        <w:gridCol w:w="3635"/>
        <w:gridCol w:w="3566"/>
      </w:tblGrid>
      <w:tr w:rsidR="00016689" w:rsidRPr="005B64AC" w:rsidTr="00BC5BF7">
        <w:trPr>
          <w:trHeight w:val="1796"/>
        </w:trPr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BC5B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пункта Административного регламента </w:t>
            </w:r>
          </w:p>
        </w:tc>
        <w:tc>
          <w:tcPr>
            <w:tcW w:w="3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BC5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основания для отказа во внесении исправлений в разрешение на ввод объекта в эксплуатацию в </w:t>
            </w:r>
          </w:p>
          <w:p w:rsidR="00016689" w:rsidRPr="005B64AC" w:rsidRDefault="00091E02" w:rsidP="00BC5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соответствии с Административным </w:t>
            </w:r>
          </w:p>
          <w:p w:rsidR="00016689" w:rsidRPr="005B64AC" w:rsidRDefault="00091E02" w:rsidP="00BC5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регламентом </w:t>
            </w:r>
          </w:p>
        </w:tc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BC5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>Разъяснение причин отказа во</w:t>
            </w: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внесении исправлений </w:t>
            </w:r>
          </w:p>
          <w:p w:rsidR="00016689" w:rsidRPr="005B64AC" w:rsidRDefault="00091E02" w:rsidP="00BC5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разрешение на ввод объекта </w:t>
            </w:r>
          </w:p>
          <w:p w:rsidR="00016689" w:rsidRPr="005B64AC" w:rsidRDefault="00091E02" w:rsidP="00BC5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эксплуатацию </w:t>
            </w:r>
          </w:p>
        </w:tc>
      </w:tr>
      <w:tr w:rsidR="00016689" w:rsidRPr="005B64AC" w:rsidTr="00BC5BF7">
        <w:trPr>
          <w:trHeight w:val="1551"/>
        </w:trPr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BC5B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подпункт "а" пункта </w:t>
            </w:r>
          </w:p>
          <w:p w:rsidR="00016689" w:rsidRPr="005B64AC" w:rsidRDefault="00091E02" w:rsidP="00BC5B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2.28 </w:t>
            </w:r>
          </w:p>
        </w:tc>
        <w:tc>
          <w:tcPr>
            <w:tcW w:w="3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BC5B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несоответствие заявителя кругу лиц, указанных в пункте 2.2 Административного регламента </w:t>
            </w:r>
          </w:p>
        </w:tc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BC5B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Указываются основания такого вывода </w:t>
            </w:r>
          </w:p>
        </w:tc>
      </w:tr>
      <w:tr w:rsidR="00016689" w:rsidRPr="005B64AC" w:rsidTr="00BC5BF7">
        <w:trPr>
          <w:trHeight w:val="1241"/>
        </w:trPr>
        <w:tc>
          <w:tcPr>
            <w:tcW w:w="2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BC5B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подпункт "б" пункта </w:t>
            </w:r>
          </w:p>
          <w:p w:rsidR="00016689" w:rsidRPr="005B64AC" w:rsidRDefault="00091E02" w:rsidP="00BC5B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2.28 </w:t>
            </w:r>
          </w:p>
        </w:tc>
        <w:tc>
          <w:tcPr>
            <w:tcW w:w="3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BC5B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отсутствие факта допущения опечаток и ошибок в разрешении на ввод объекта в эксплуатацию </w:t>
            </w:r>
          </w:p>
        </w:tc>
        <w:tc>
          <w:tcPr>
            <w:tcW w:w="3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BC5B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Указываются основания такого вывода </w:t>
            </w:r>
          </w:p>
        </w:tc>
      </w:tr>
    </w:tbl>
    <w:p w:rsidR="00016689" w:rsidRPr="005B64AC" w:rsidRDefault="00091E02" w:rsidP="00BC5BF7">
      <w:pPr>
        <w:spacing w:after="0" w:line="240" w:lineRule="auto"/>
        <w:ind w:left="-15" w:right="4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Вы вправе повторно обратиться с заявлением об исправлении допущенных опечаток и ошибок в разрешении на ввод объекта в эксплуатацию после устранения указанных нарушений. </w:t>
      </w:r>
    </w:p>
    <w:p w:rsidR="00016689" w:rsidRPr="005B64AC" w:rsidRDefault="00091E02" w:rsidP="00BC5BF7">
      <w:pPr>
        <w:spacing w:after="0" w:line="240" w:lineRule="auto"/>
        <w:ind w:left="-15" w:right="44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Данный отказ может быть обжалован в досудебном порядке путем направления жалобы в __________________________________________________, а также в судебном порядке. </w:t>
      </w:r>
    </w:p>
    <w:p w:rsidR="00016689" w:rsidRPr="005B64AC" w:rsidRDefault="00091E02" w:rsidP="00BC5BF7">
      <w:pPr>
        <w:spacing w:after="0" w:line="240" w:lineRule="auto"/>
        <w:ind w:left="718" w:right="44" w:hanging="10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>Дополнительно информируем:_____________</w:t>
      </w:r>
      <w:r w:rsidR="00BC5BF7">
        <w:rPr>
          <w:rFonts w:ascii="Times New Roman" w:eastAsia="Times New Roman" w:hAnsi="Times New Roman" w:cs="Times New Roman"/>
          <w:sz w:val="24"/>
          <w:szCs w:val="24"/>
        </w:rPr>
        <w:t>_______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 </w:t>
      </w:r>
    </w:p>
    <w:p w:rsidR="00016689" w:rsidRPr="005B64AC" w:rsidRDefault="00091E02" w:rsidP="00BC5B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>_________________________________</w:t>
      </w:r>
      <w:r w:rsidR="00BC5BF7">
        <w:rPr>
          <w:rFonts w:ascii="Times New Roman" w:eastAsia="Times New Roman" w:hAnsi="Times New Roman" w:cs="Times New Roman"/>
          <w:sz w:val="24"/>
          <w:szCs w:val="24"/>
        </w:rPr>
        <w:t>_________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>_____________________________________</w:t>
      </w:r>
    </w:p>
    <w:p w:rsidR="00016689" w:rsidRPr="00BC5BF7" w:rsidRDefault="00091E02" w:rsidP="00BC5BF7">
      <w:pPr>
        <w:spacing w:after="0" w:line="240" w:lineRule="auto"/>
        <w:ind w:left="1134" w:hanging="54"/>
        <w:rPr>
          <w:rFonts w:ascii="Times New Roman" w:hAnsi="Times New Roman" w:cs="Times New Roman"/>
          <w:sz w:val="16"/>
          <w:szCs w:val="16"/>
        </w:rPr>
      </w:pPr>
      <w:r w:rsidRPr="00BC5BF7">
        <w:rPr>
          <w:rFonts w:ascii="Times New Roman" w:eastAsia="Times New Roman" w:hAnsi="Times New Roman" w:cs="Times New Roman"/>
          <w:sz w:val="16"/>
          <w:szCs w:val="16"/>
        </w:rPr>
        <w:t xml:space="preserve">(указывается информация, необходимая для устранения причин отказа во внесении исправлений в разрешение на ввод объекта в эксплуатацию, а также иная дополнительная информация при наличии) </w:t>
      </w:r>
    </w:p>
    <w:p w:rsidR="00016689" w:rsidRPr="00BC5BF7" w:rsidRDefault="00091E02" w:rsidP="00BC5BF7">
      <w:pPr>
        <w:spacing w:after="0" w:line="240" w:lineRule="auto"/>
        <w:ind w:left="696"/>
        <w:jc w:val="center"/>
        <w:rPr>
          <w:rFonts w:ascii="Times New Roman" w:hAnsi="Times New Roman" w:cs="Times New Roman"/>
          <w:sz w:val="16"/>
          <w:szCs w:val="16"/>
        </w:rPr>
      </w:pPr>
      <w:r w:rsidRPr="00BC5BF7">
        <w:rPr>
          <w:rFonts w:ascii="Times New Roman" w:eastAsia="Times New Roman" w:hAnsi="Times New Roman" w:cs="Times New Roman"/>
          <w:sz w:val="16"/>
          <w:szCs w:val="16"/>
        </w:rPr>
        <w:t xml:space="preserve"> </w:t>
      </w:r>
    </w:p>
    <w:p w:rsidR="00016689" w:rsidRPr="005B64AC" w:rsidRDefault="00091E02" w:rsidP="00BC5BF7">
      <w:pPr>
        <w:spacing w:after="0" w:line="240" w:lineRule="auto"/>
        <w:ind w:left="696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6689" w:rsidRPr="005B64AC" w:rsidRDefault="00091E02" w:rsidP="00BC5BF7">
      <w:pPr>
        <w:spacing w:after="0" w:line="240" w:lineRule="auto"/>
        <w:ind w:left="1560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</w:p>
    <w:p w:rsidR="00016689" w:rsidRPr="005B64AC" w:rsidRDefault="008479D4" w:rsidP="00BC5B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</w:r>
      <w:r>
        <w:rPr>
          <w:rFonts w:ascii="Times New Roman" w:hAnsi="Times New Roman" w:cs="Times New Roman"/>
          <w:noProof/>
          <w:sz w:val="24"/>
          <w:szCs w:val="24"/>
        </w:rPr>
        <w:pict>
          <v:group id="Group 78366" o:spid="_x0000_s1052" style="width:496.25pt;height:.5pt;mso-position-horizontal-relative:char;mso-position-vertical-relative:line" coordsize="63022,60">
            <v:shape id="Shape 90591" o:spid="_x0000_s1055" style="position:absolute;width:19816;height:91" coordsize="1981632,9144" path="m,l1981632,r,9144l,9144,,e" fillcolor="black" stroked="f" strokeweight="0">
              <v:stroke opacity="0" miterlimit="10" joinstyle="miter"/>
            </v:shape>
            <v:shape id="Shape 90592" o:spid="_x0000_s1054" style="position:absolute;left:21614;width:14402;height:91" coordsize="1440295,9144" path="m,l1440295,r,9144l,9144,,e" fillcolor="black" stroked="f" strokeweight="0">
              <v:stroke opacity="0" miterlimit="10" joinstyle="miter"/>
            </v:shape>
            <v:shape id="Shape 90593" o:spid="_x0000_s1053" style="position:absolute;left:37815;width:25207;height:91" coordsize="2520709,9144" path="m,l2520709,r,9144l,9144,,e" fillcolor="black" stroked="f" strokeweight="0">
              <v:stroke opacity="0" miterlimit="10" joinstyle="miter"/>
            </v:shape>
            <w10:wrap type="none"/>
            <w10:anchorlock/>
          </v:group>
        </w:pict>
      </w:r>
    </w:p>
    <w:p w:rsidR="00016689" w:rsidRPr="00BC5BF7" w:rsidRDefault="00091E02" w:rsidP="00BC5BF7">
      <w:pPr>
        <w:tabs>
          <w:tab w:val="center" w:pos="1559"/>
          <w:tab w:val="center" w:pos="3150"/>
          <w:tab w:val="center" w:pos="4538"/>
          <w:tab w:val="center" w:pos="5701"/>
          <w:tab w:val="center" w:pos="7937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B64AC">
        <w:rPr>
          <w:rFonts w:ascii="Times New Roman" w:hAnsi="Times New Roman" w:cs="Times New Roman"/>
          <w:sz w:val="24"/>
          <w:szCs w:val="24"/>
        </w:rPr>
        <w:tab/>
      </w:r>
      <w:r w:rsidRPr="00BC5BF7">
        <w:rPr>
          <w:rFonts w:ascii="Times New Roman" w:eastAsia="Times New Roman" w:hAnsi="Times New Roman" w:cs="Times New Roman"/>
          <w:sz w:val="16"/>
          <w:szCs w:val="16"/>
        </w:rPr>
        <w:t xml:space="preserve">(должность) </w:t>
      </w:r>
      <w:r w:rsidRPr="00BC5BF7">
        <w:rPr>
          <w:rFonts w:ascii="Times New Roman" w:eastAsia="Times New Roman" w:hAnsi="Times New Roman" w:cs="Times New Roman"/>
          <w:sz w:val="16"/>
          <w:szCs w:val="16"/>
        </w:rPr>
        <w:tab/>
        <w:t xml:space="preserve"> </w:t>
      </w:r>
      <w:r w:rsidRPr="00BC5BF7">
        <w:rPr>
          <w:rFonts w:ascii="Times New Roman" w:eastAsia="Times New Roman" w:hAnsi="Times New Roman" w:cs="Times New Roman"/>
          <w:sz w:val="16"/>
          <w:szCs w:val="16"/>
        </w:rPr>
        <w:tab/>
        <w:t xml:space="preserve">(подпись) </w:t>
      </w:r>
      <w:r w:rsidRPr="00BC5BF7">
        <w:rPr>
          <w:rFonts w:ascii="Times New Roman" w:eastAsia="Times New Roman" w:hAnsi="Times New Roman" w:cs="Times New Roman"/>
          <w:sz w:val="16"/>
          <w:szCs w:val="16"/>
        </w:rPr>
        <w:tab/>
        <w:t xml:space="preserve"> </w:t>
      </w:r>
      <w:r w:rsidRPr="00BC5BF7">
        <w:rPr>
          <w:rFonts w:ascii="Times New Roman" w:eastAsia="Times New Roman" w:hAnsi="Times New Roman" w:cs="Times New Roman"/>
          <w:sz w:val="16"/>
          <w:szCs w:val="16"/>
        </w:rPr>
        <w:tab/>
        <w:t xml:space="preserve">(фамилия, имя, отчество (при наличии) </w:t>
      </w:r>
    </w:p>
    <w:p w:rsidR="00BC5BF7" w:rsidRDefault="00BC5BF7" w:rsidP="00BC5BF7">
      <w:pPr>
        <w:spacing w:after="0" w:line="240" w:lineRule="auto"/>
        <w:ind w:left="-5" w:right="44" w:hanging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C5BF7" w:rsidRDefault="00BC5BF7" w:rsidP="00BC5BF7">
      <w:pPr>
        <w:spacing w:after="0" w:line="240" w:lineRule="auto"/>
        <w:ind w:left="-5" w:right="44" w:hanging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16689" w:rsidRPr="005B64AC" w:rsidRDefault="00091E02" w:rsidP="00BC5BF7">
      <w:pPr>
        <w:spacing w:after="0" w:line="240" w:lineRule="auto"/>
        <w:ind w:left="-5" w:right="44" w:hanging="10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Дата </w:t>
      </w:r>
    </w:p>
    <w:p w:rsidR="00016689" w:rsidRPr="005B64AC" w:rsidRDefault="00091E02" w:rsidP="005B64A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</w:p>
    <w:p w:rsidR="00BC5BF7" w:rsidRDefault="00BC5BF7" w:rsidP="005B64AC">
      <w:pPr>
        <w:spacing w:after="0" w:line="360" w:lineRule="auto"/>
        <w:ind w:left="10" w:right="938" w:hanging="1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C5BF7" w:rsidRDefault="00BC5BF7" w:rsidP="005B64AC">
      <w:pPr>
        <w:spacing w:after="0" w:line="360" w:lineRule="auto"/>
        <w:ind w:left="10" w:right="938" w:hanging="1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C5BF7" w:rsidRDefault="00BC5BF7" w:rsidP="005B64AC">
      <w:pPr>
        <w:spacing w:after="0" w:line="360" w:lineRule="auto"/>
        <w:ind w:left="10" w:right="938" w:hanging="1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C5BF7" w:rsidRDefault="00BC5BF7" w:rsidP="005B64AC">
      <w:pPr>
        <w:spacing w:after="0" w:line="360" w:lineRule="auto"/>
        <w:ind w:left="10" w:right="938" w:hanging="1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C5BF7" w:rsidRDefault="00BC5BF7" w:rsidP="005B64AC">
      <w:pPr>
        <w:spacing w:after="0" w:line="360" w:lineRule="auto"/>
        <w:ind w:left="10" w:right="938" w:hanging="1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C5BF7" w:rsidRDefault="00BC5BF7" w:rsidP="005B64AC">
      <w:pPr>
        <w:spacing w:after="0" w:line="360" w:lineRule="auto"/>
        <w:ind w:left="10" w:right="938" w:hanging="1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C5BF7" w:rsidRDefault="00BC5BF7" w:rsidP="005B64AC">
      <w:pPr>
        <w:spacing w:after="0" w:line="360" w:lineRule="auto"/>
        <w:ind w:left="10" w:right="938" w:hanging="1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C5BF7" w:rsidRDefault="00BC5BF7" w:rsidP="005B64AC">
      <w:pPr>
        <w:spacing w:after="0" w:line="360" w:lineRule="auto"/>
        <w:ind w:left="10" w:right="938" w:hanging="1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C5BF7" w:rsidRDefault="00BC5BF7" w:rsidP="005B64AC">
      <w:pPr>
        <w:spacing w:after="0" w:line="360" w:lineRule="auto"/>
        <w:ind w:left="10" w:right="938" w:hanging="1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C5BF7" w:rsidRDefault="00BC5BF7" w:rsidP="005B64AC">
      <w:pPr>
        <w:spacing w:after="0" w:line="360" w:lineRule="auto"/>
        <w:ind w:left="10" w:right="938" w:hanging="1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C5BF7" w:rsidRDefault="00BC5BF7" w:rsidP="005B64AC">
      <w:pPr>
        <w:spacing w:after="0" w:line="360" w:lineRule="auto"/>
        <w:ind w:left="10" w:right="938" w:hanging="1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C5BF7" w:rsidRDefault="00BC5BF7" w:rsidP="005B64AC">
      <w:pPr>
        <w:spacing w:after="0" w:line="360" w:lineRule="auto"/>
        <w:ind w:left="10" w:right="938" w:hanging="1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C5BF7" w:rsidRDefault="00BC5BF7" w:rsidP="005B64AC">
      <w:pPr>
        <w:spacing w:after="0" w:line="360" w:lineRule="auto"/>
        <w:ind w:left="10" w:right="938" w:hanging="1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C5BF7" w:rsidRDefault="00BC5BF7" w:rsidP="005B64AC">
      <w:pPr>
        <w:spacing w:after="0" w:line="360" w:lineRule="auto"/>
        <w:ind w:left="10" w:right="938" w:hanging="1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C5BF7" w:rsidRDefault="00BC5BF7" w:rsidP="005B64AC">
      <w:pPr>
        <w:spacing w:after="0" w:line="360" w:lineRule="auto"/>
        <w:ind w:left="10" w:right="938" w:hanging="1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C5BF7" w:rsidRDefault="00BC5BF7" w:rsidP="005B64AC">
      <w:pPr>
        <w:spacing w:after="0" w:line="360" w:lineRule="auto"/>
        <w:ind w:left="10" w:right="938" w:hanging="1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C5BF7" w:rsidRDefault="00BC5BF7" w:rsidP="005B64AC">
      <w:pPr>
        <w:spacing w:after="0" w:line="360" w:lineRule="auto"/>
        <w:ind w:left="10" w:right="938" w:hanging="1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C5BF7" w:rsidRDefault="00BC5BF7" w:rsidP="005B64AC">
      <w:pPr>
        <w:spacing w:after="0" w:line="360" w:lineRule="auto"/>
        <w:ind w:left="10" w:right="938" w:hanging="1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C5BF7" w:rsidRDefault="00BC5BF7" w:rsidP="005B64AC">
      <w:pPr>
        <w:spacing w:after="0" w:line="360" w:lineRule="auto"/>
        <w:ind w:left="10" w:right="938" w:hanging="1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C5BF7" w:rsidRDefault="00BC5BF7" w:rsidP="005B64AC">
      <w:pPr>
        <w:spacing w:after="0" w:line="360" w:lineRule="auto"/>
        <w:ind w:left="10" w:right="938" w:hanging="1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C5BF7" w:rsidRDefault="00BC5BF7" w:rsidP="005B64AC">
      <w:pPr>
        <w:spacing w:after="0" w:line="360" w:lineRule="auto"/>
        <w:ind w:left="10" w:right="938" w:hanging="1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C5BF7" w:rsidRDefault="00BC5BF7" w:rsidP="005B64AC">
      <w:pPr>
        <w:spacing w:after="0" w:line="360" w:lineRule="auto"/>
        <w:ind w:left="10" w:right="938" w:hanging="1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C5BF7" w:rsidRDefault="00BC5BF7" w:rsidP="005B64AC">
      <w:pPr>
        <w:spacing w:after="0" w:line="360" w:lineRule="auto"/>
        <w:ind w:left="10" w:right="938" w:hanging="1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BC5BF7" w:rsidRDefault="00BC5BF7" w:rsidP="005B64AC">
      <w:pPr>
        <w:spacing w:after="0" w:line="360" w:lineRule="auto"/>
        <w:ind w:left="10" w:right="938" w:hanging="1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016689" w:rsidRPr="005B64AC" w:rsidRDefault="00091E02" w:rsidP="00D9163C">
      <w:pPr>
        <w:spacing w:after="0" w:line="240" w:lineRule="auto"/>
        <w:ind w:left="10" w:right="-2" w:firstLine="5802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6</w:t>
      </w:r>
    </w:p>
    <w:p w:rsidR="00016689" w:rsidRPr="005B64AC" w:rsidRDefault="00091E02" w:rsidP="00D9163C">
      <w:pPr>
        <w:spacing w:after="0" w:line="240" w:lineRule="auto"/>
        <w:ind w:left="10" w:right="-2" w:firstLine="5802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>к Административному регламенту</w:t>
      </w:r>
    </w:p>
    <w:p w:rsidR="00016689" w:rsidRPr="005B64AC" w:rsidRDefault="00091E02" w:rsidP="00A11CBF">
      <w:pPr>
        <w:spacing w:after="0" w:line="240" w:lineRule="auto"/>
        <w:ind w:left="5812" w:right="-2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>предоставления муниципальной услуги "Выдача</w:t>
      </w:r>
    </w:p>
    <w:p w:rsidR="00016689" w:rsidRPr="005B64AC" w:rsidRDefault="00091E02" w:rsidP="00D9163C">
      <w:pPr>
        <w:spacing w:after="0" w:line="240" w:lineRule="auto"/>
        <w:ind w:left="5670" w:right="-2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>разрешения на ввод объекта в эксплуатацию"</w:t>
      </w:r>
    </w:p>
    <w:p w:rsidR="00016689" w:rsidRDefault="00091E02" w:rsidP="00D9163C">
      <w:pPr>
        <w:spacing w:after="0" w:line="240" w:lineRule="auto"/>
        <w:ind w:left="568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D9163C" w:rsidRDefault="00D9163C" w:rsidP="00D9163C">
      <w:pPr>
        <w:spacing w:after="0" w:line="240" w:lineRule="auto"/>
        <w:ind w:left="568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9163C" w:rsidRPr="005B64AC" w:rsidRDefault="00D9163C" w:rsidP="00D9163C">
      <w:pPr>
        <w:spacing w:after="0" w:line="240" w:lineRule="auto"/>
        <w:ind w:left="5681"/>
        <w:jc w:val="center"/>
        <w:rPr>
          <w:rFonts w:ascii="Times New Roman" w:hAnsi="Times New Roman" w:cs="Times New Roman"/>
          <w:sz w:val="24"/>
          <w:szCs w:val="24"/>
        </w:rPr>
      </w:pPr>
    </w:p>
    <w:p w:rsidR="00016689" w:rsidRPr="005B64AC" w:rsidRDefault="00091E02" w:rsidP="00D9163C">
      <w:pPr>
        <w:spacing w:after="0" w:line="240" w:lineRule="auto"/>
        <w:ind w:left="10" w:right="71" w:hanging="10"/>
        <w:jc w:val="right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ФОРМА </w:t>
      </w:r>
    </w:p>
    <w:p w:rsidR="00016689" w:rsidRPr="005B64AC" w:rsidRDefault="00091E02" w:rsidP="005B64AC">
      <w:pPr>
        <w:spacing w:after="0" w:line="360" w:lineRule="auto"/>
        <w:ind w:left="10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016689" w:rsidRPr="005B64AC" w:rsidRDefault="00091E02" w:rsidP="00D9163C">
      <w:pPr>
        <w:spacing w:after="0" w:line="240" w:lineRule="auto"/>
        <w:ind w:left="10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016689" w:rsidRPr="005B64AC" w:rsidRDefault="00091E02" w:rsidP="00D9163C">
      <w:pPr>
        <w:pStyle w:val="1"/>
        <w:spacing w:after="0" w:line="240" w:lineRule="auto"/>
        <w:ind w:right="62"/>
        <w:rPr>
          <w:sz w:val="24"/>
          <w:szCs w:val="24"/>
        </w:rPr>
      </w:pPr>
      <w:r w:rsidRPr="005B64AC">
        <w:rPr>
          <w:sz w:val="24"/>
          <w:szCs w:val="24"/>
        </w:rPr>
        <w:t xml:space="preserve">З А Я В Л Е Н И Е </w:t>
      </w:r>
    </w:p>
    <w:p w:rsidR="00016689" w:rsidRPr="005B64AC" w:rsidRDefault="00091E02" w:rsidP="00D9163C">
      <w:pPr>
        <w:spacing w:after="0" w:line="240" w:lineRule="auto"/>
        <w:ind w:left="792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b/>
          <w:sz w:val="24"/>
          <w:szCs w:val="24"/>
        </w:rPr>
        <w:t xml:space="preserve">о выдаче дубликата разрешения на ввод объекта в эксплуатацию </w:t>
      </w:r>
    </w:p>
    <w:p w:rsidR="00016689" w:rsidRPr="005B64AC" w:rsidRDefault="00091E02" w:rsidP="005B64A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016689" w:rsidRPr="005B64AC" w:rsidRDefault="00091E02" w:rsidP="005B64AC">
      <w:pPr>
        <w:spacing w:after="0" w:line="360" w:lineRule="auto"/>
        <w:ind w:left="10" w:right="71" w:hanging="10"/>
        <w:jc w:val="right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"__" __________ 20___ г. </w:t>
      </w:r>
    </w:p>
    <w:p w:rsidR="00016689" w:rsidRPr="005B64AC" w:rsidRDefault="00091E02" w:rsidP="00D916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6689" w:rsidRPr="005B64AC" w:rsidRDefault="00091E02" w:rsidP="00D9163C">
      <w:pPr>
        <w:spacing w:after="0" w:line="240" w:lineRule="auto"/>
        <w:ind w:right="106"/>
        <w:jc w:val="right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6689" w:rsidRPr="005B64AC" w:rsidRDefault="008479D4" w:rsidP="00D91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</w:r>
      <w:r>
        <w:rPr>
          <w:rFonts w:ascii="Times New Roman" w:hAnsi="Times New Roman" w:cs="Times New Roman"/>
          <w:noProof/>
          <w:sz w:val="24"/>
          <w:szCs w:val="24"/>
        </w:rPr>
        <w:pict>
          <v:group id="Group 78744" o:spid="_x0000_s1050" style="width:496.25pt;height:.5pt;mso-position-horizontal-relative:char;mso-position-vertical-relative:line" coordsize="63023,60">
            <v:shape id="Shape 90595" o:spid="_x0000_s1051" style="position:absolute;width:63023;height:91" coordsize="6302375,9144" path="m,l6302375,r,9144l,9144,,e" fillcolor="black" stroked="f" strokeweight="0">
              <v:stroke opacity="0" miterlimit="10" joinstyle="miter"/>
            </v:shape>
            <w10:wrap type="none"/>
            <w10:anchorlock/>
          </v:group>
        </w:pict>
      </w:r>
    </w:p>
    <w:p w:rsidR="00016689" w:rsidRPr="005B64AC" w:rsidRDefault="00091E02" w:rsidP="00D9163C">
      <w:pPr>
        <w:spacing w:after="0" w:line="240" w:lineRule="auto"/>
        <w:ind w:right="106"/>
        <w:jc w:val="right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6689" w:rsidRPr="005B64AC" w:rsidRDefault="008479D4" w:rsidP="00D916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</w:r>
      <w:r>
        <w:rPr>
          <w:rFonts w:ascii="Times New Roman" w:hAnsi="Times New Roman" w:cs="Times New Roman"/>
          <w:noProof/>
          <w:sz w:val="24"/>
          <w:szCs w:val="24"/>
        </w:rPr>
        <w:pict>
          <v:group id="Group 78745" o:spid="_x0000_s1048" style="width:496.25pt;height:.5pt;mso-position-horizontal-relative:char;mso-position-vertical-relative:line" coordsize="63023,61">
            <v:shape id="Shape 90597" o:spid="_x0000_s1049" style="position:absolute;width:63023;height:91" coordsize="6302375,9144" path="m,l6302375,r,9144l,9144,,e" fillcolor="black" stroked="f" strokeweight="0">
              <v:stroke opacity="0" miterlimit="10" joinstyle="miter"/>
            </v:shape>
            <w10:wrap type="none"/>
            <w10:anchorlock/>
          </v:group>
        </w:pict>
      </w:r>
    </w:p>
    <w:p w:rsidR="00016689" w:rsidRPr="00D9163C" w:rsidRDefault="00091E02" w:rsidP="00D9163C">
      <w:pPr>
        <w:spacing w:after="0" w:line="240" w:lineRule="auto"/>
        <w:ind w:left="416" w:hanging="199"/>
        <w:rPr>
          <w:rFonts w:ascii="Times New Roman" w:hAnsi="Times New Roman" w:cs="Times New Roman"/>
          <w:sz w:val="16"/>
          <w:szCs w:val="16"/>
        </w:rPr>
      </w:pPr>
      <w:r w:rsidRPr="00D9163C">
        <w:rPr>
          <w:rFonts w:ascii="Times New Roman" w:eastAsia="Times New Roman" w:hAnsi="Times New Roman" w:cs="Times New Roman"/>
          <w:sz w:val="16"/>
          <w:szCs w:val="16"/>
        </w:rPr>
        <w:t xml:space="preserve">(наименование уполномоченного на выдачу разрешений на ввод объекта в эксплуатацию федерального органа исполнительной власти, органа исполнительной власти субъекта Российской Федерации, органа местного </w:t>
      </w:r>
    </w:p>
    <w:p w:rsidR="00016689" w:rsidRPr="00D9163C" w:rsidRDefault="00091E02" w:rsidP="00D9163C">
      <w:pPr>
        <w:spacing w:after="0" w:line="240" w:lineRule="auto"/>
        <w:ind w:right="60"/>
        <w:jc w:val="center"/>
        <w:rPr>
          <w:rFonts w:ascii="Times New Roman" w:hAnsi="Times New Roman" w:cs="Times New Roman"/>
          <w:sz w:val="16"/>
          <w:szCs w:val="16"/>
        </w:rPr>
      </w:pPr>
      <w:r w:rsidRPr="00D9163C">
        <w:rPr>
          <w:rFonts w:ascii="Times New Roman" w:eastAsia="Times New Roman" w:hAnsi="Times New Roman" w:cs="Times New Roman"/>
          <w:sz w:val="16"/>
          <w:szCs w:val="16"/>
        </w:rPr>
        <w:t xml:space="preserve">самоуправления, организации) </w:t>
      </w:r>
    </w:p>
    <w:p w:rsidR="00016689" w:rsidRPr="005B64AC" w:rsidRDefault="00091E02" w:rsidP="005B64AC">
      <w:pPr>
        <w:spacing w:after="0" w:line="360" w:lineRule="auto"/>
        <w:ind w:right="15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6689" w:rsidRPr="005B64AC" w:rsidRDefault="00091E02" w:rsidP="005B64AC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6689" w:rsidRPr="005B64AC" w:rsidRDefault="00091E02" w:rsidP="00D9163C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Прошу выдать дубликат разрешения на ввод объекта в эксплуатацию. </w:t>
      </w:r>
    </w:p>
    <w:p w:rsidR="00016689" w:rsidRPr="005B64AC" w:rsidRDefault="00091E02" w:rsidP="00D9163C">
      <w:pPr>
        <w:numPr>
          <w:ilvl w:val="0"/>
          <w:numId w:val="6"/>
        </w:numPr>
        <w:spacing w:after="0" w:line="240" w:lineRule="auto"/>
        <w:ind w:hanging="280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Сведения о застройщике </w:t>
      </w:r>
    </w:p>
    <w:tbl>
      <w:tblPr>
        <w:tblStyle w:val="TableGrid"/>
        <w:tblW w:w="9634" w:type="dxa"/>
        <w:tblInd w:w="0" w:type="dxa"/>
        <w:tblCellMar>
          <w:top w:w="8" w:type="dxa"/>
          <w:left w:w="108" w:type="dxa"/>
          <w:right w:w="92" w:type="dxa"/>
        </w:tblCellMar>
        <w:tblLook w:val="04A0"/>
      </w:tblPr>
      <w:tblGrid>
        <w:gridCol w:w="1044"/>
        <w:gridCol w:w="4628"/>
        <w:gridCol w:w="3962"/>
      </w:tblGrid>
      <w:tr w:rsidR="00016689" w:rsidRPr="005B64AC" w:rsidTr="005E5CA5">
        <w:trPr>
          <w:trHeight w:val="879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D9163C">
            <w:pPr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1.1 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D91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физическом лице, в случае если застройщиком является физическое лицо: 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D91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16689" w:rsidRPr="005B64AC" w:rsidTr="005E5CA5">
        <w:trPr>
          <w:trHeight w:val="397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D9163C">
            <w:pPr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1.1.1 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D91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Фамилия, имя, отчество (при наличии) 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D91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16689" w:rsidRPr="005B64AC" w:rsidTr="005E5CA5">
        <w:trPr>
          <w:trHeight w:val="1693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D9163C">
            <w:pPr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1.1.2 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D9163C">
            <w:pPr>
              <w:ind w:right="663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Реквизиты документа, удостоверяющего личность (не указываются в случае, если застройщик является индивидуальным предпринимателем) 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D91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16689" w:rsidRPr="005B64AC" w:rsidTr="005E5CA5">
        <w:trPr>
          <w:trHeight w:val="838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D9163C">
            <w:pPr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1.1.3 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D91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Основной государственный регистрационный номер индивидуального предпринимателя 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D91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16689" w:rsidRPr="005B64AC" w:rsidTr="005E5CA5">
        <w:trPr>
          <w:trHeight w:val="397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D9163C">
            <w:pPr>
              <w:ind w:right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1.2 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D91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юридическом лице: 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D91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16689" w:rsidRPr="005B64AC" w:rsidTr="005E5CA5">
        <w:trPr>
          <w:trHeight w:val="275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D9163C">
            <w:pPr>
              <w:ind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1.2.1 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D91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D91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16689" w:rsidRPr="005B64AC" w:rsidTr="005E5CA5">
        <w:trPr>
          <w:trHeight w:val="535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D9163C">
            <w:pPr>
              <w:ind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1.2.2 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D91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Основной государственный регистрационный номер 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D91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16689" w:rsidRPr="005B64AC" w:rsidTr="005E5CA5">
        <w:trPr>
          <w:trHeight w:val="671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D9163C">
            <w:pPr>
              <w:ind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1.2.3 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D91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Идентификационный номер налогоплательщика – юридического лица </w:t>
            </w:r>
          </w:p>
        </w:tc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D916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016689" w:rsidRDefault="00091E02" w:rsidP="005B64AC">
      <w:pPr>
        <w:spacing w:after="0" w:line="360" w:lineRule="auto"/>
        <w:ind w:left="1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5E5CA5" w:rsidRPr="005B64AC" w:rsidRDefault="005E5CA5" w:rsidP="005B64AC">
      <w:pPr>
        <w:spacing w:after="0" w:line="360" w:lineRule="auto"/>
        <w:ind w:left="109"/>
        <w:rPr>
          <w:rFonts w:ascii="Times New Roman" w:hAnsi="Times New Roman" w:cs="Times New Roman"/>
          <w:sz w:val="24"/>
          <w:szCs w:val="24"/>
        </w:rPr>
      </w:pPr>
    </w:p>
    <w:p w:rsidR="00016689" w:rsidRPr="005B64AC" w:rsidRDefault="00091E02" w:rsidP="005B64AC">
      <w:pPr>
        <w:numPr>
          <w:ilvl w:val="0"/>
          <w:numId w:val="6"/>
        </w:numPr>
        <w:spacing w:after="0" w:line="360" w:lineRule="auto"/>
        <w:ind w:hanging="280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Сведения о выданном разрешении на ввод объекта в эксплуатацию </w:t>
      </w:r>
    </w:p>
    <w:tbl>
      <w:tblPr>
        <w:tblStyle w:val="TableGrid"/>
        <w:tblW w:w="9634" w:type="dxa"/>
        <w:tblInd w:w="0" w:type="dxa"/>
        <w:tblCellMar>
          <w:top w:w="9" w:type="dxa"/>
          <w:left w:w="108" w:type="dxa"/>
          <w:right w:w="70" w:type="dxa"/>
        </w:tblCellMar>
        <w:tblLook w:val="04A0"/>
      </w:tblPr>
      <w:tblGrid>
        <w:gridCol w:w="1044"/>
        <w:gridCol w:w="4628"/>
        <w:gridCol w:w="2127"/>
        <w:gridCol w:w="1835"/>
      </w:tblGrid>
      <w:tr w:rsidR="00016689" w:rsidRPr="005B64AC" w:rsidTr="005E5CA5">
        <w:trPr>
          <w:trHeight w:val="812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5E5CA5">
            <w:p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5E5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 (организация), выдавший(-</w:t>
            </w:r>
            <w:proofErr w:type="spellStart"/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proofErr w:type="spellEnd"/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разрешение </w:t>
            </w:r>
            <w:r w:rsidRPr="005B64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ввод объекта в эксплуатацию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5E5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документа 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5E5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 документа </w:t>
            </w:r>
          </w:p>
        </w:tc>
      </w:tr>
      <w:tr w:rsidR="00016689" w:rsidRPr="005B64AC" w:rsidTr="005E5CA5">
        <w:trPr>
          <w:trHeight w:val="525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5E5CA5">
            <w:pPr>
              <w:ind w:right="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2.1. 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5E5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5E5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5E5C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016689" w:rsidRPr="005B64AC" w:rsidRDefault="00091E02" w:rsidP="000C2C25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C2C25" w:rsidRDefault="00091E02" w:rsidP="000C2C25">
      <w:pPr>
        <w:spacing w:after="0" w:line="240" w:lineRule="auto"/>
        <w:ind w:left="-5" w:hanging="10"/>
        <w:rPr>
          <w:rFonts w:ascii="Times New Roman" w:eastAsia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Приложение: __________________________________________________________ </w:t>
      </w:r>
    </w:p>
    <w:p w:rsidR="00016689" w:rsidRDefault="00091E02" w:rsidP="000C2C25">
      <w:pPr>
        <w:spacing w:after="0" w:line="240" w:lineRule="auto"/>
        <w:ind w:left="-5" w:hanging="10"/>
        <w:rPr>
          <w:rFonts w:ascii="Times New Roman" w:eastAsia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Номер телефона и адрес электронной почты для связи: _______________________ Результат рассмотрения настоящего заявления прошу: </w:t>
      </w:r>
    </w:p>
    <w:p w:rsidR="000C2C25" w:rsidRPr="005B64AC" w:rsidRDefault="000C2C25" w:rsidP="000C2C25">
      <w:pPr>
        <w:spacing w:after="0" w:line="240" w:lineRule="auto"/>
        <w:ind w:left="-5" w:hanging="1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8783" w:type="dxa"/>
        <w:tblInd w:w="5" w:type="dxa"/>
        <w:tblCellMar>
          <w:top w:w="129" w:type="dxa"/>
          <w:left w:w="110" w:type="dxa"/>
          <w:right w:w="85" w:type="dxa"/>
        </w:tblCellMar>
        <w:tblLook w:val="04A0"/>
      </w:tblPr>
      <w:tblGrid>
        <w:gridCol w:w="7787"/>
        <w:gridCol w:w="996"/>
      </w:tblGrid>
      <w:tr w:rsidR="00016689" w:rsidRPr="005B64AC" w:rsidTr="000C2C25">
        <w:trPr>
          <w:trHeight w:val="1170"/>
        </w:trPr>
        <w:tc>
          <w:tcPr>
            <w:tcW w:w="7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689" w:rsidRPr="005B64AC" w:rsidRDefault="00091E02" w:rsidP="000C2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(функций)»/ на региональном портале государственных и муниципальных услуг</w:t>
            </w:r>
            <w:r w:rsidRPr="005B64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0C2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16689" w:rsidRPr="005B64AC" w:rsidTr="000C2C25">
        <w:trPr>
          <w:trHeight w:val="1699"/>
        </w:trPr>
        <w:tc>
          <w:tcPr>
            <w:tcW w:w="7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689" w:rsidRPr="005B64AC" w:rsidRDefault="00091E02" w:rsidP="000C2C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выдать на бумажном носителе при личном обращении в уполномоченный </w:t>
            </w:r>
          </w:p>
          <w:p w:rsidR="00016689" w:rsidRPr="005B64AC" w:rsidRDefault="00091E02" w:rsidP="000C2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 государственной власти, орган местного самоуправления, организацию либо в многофункциональный центр предоставления государственных и муниципальных услуг расположенный по адресу: </w:t>
            </w:r>
          </w:p>
          <w:p w:rsidR="00016689" w:rsidRPr="005B64AC" w:rsidRDefault="00091E02" w:rsidP="000C2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_______________________________________________________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0C2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16689" w:rsidRPr="005B64AC" w:rsidTr="000C2C25">
        <w:trPr>
          <w:trHeight w:val="705"/>
        </w:trPr>
        <w:tc>
          <w:tcPr>
            <w:tcW w:w="7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689" w:rsidRPr="005B64AC" w:rsidRDefault="00091E02" w:rsidP="000C2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направить на бумажном носителе на почтовый адрес: </w:t>
            </w:r>
          </w:p>
          <w:p w:rsidR="00016689" w:rsidRPr="005B64AC" w:rsidRDefault="00091E02" w:rsidP="000C2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_______________________________________________________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0C2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16689" w:rsidRPr="005B64AC" w:rsidTr="000C2C25">
        <w:trPr>
          <w:trHeight w:val="434"/>
        </w:trPr>
        <w:tc>
          <w:tcPr>
            <w:tcW w:w="7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689" w:rsidRPr="005B64AC" w:rsidRDefault="00091E02" w:rsidP="000C2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направить в форме электронного документа в личный кабинет в единой информационной системе жилищного строительства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0C2C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16689" w:rsidRPr="005B64AC" w:rsidTr="000C2C25">
        <w:trPr>
          <w:trHeight w:val="174"/>
        </w:trPr>
        <w:tc>
          <w:tcPr>
            <w:tcW w:w="87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689" w:rsidRPr="005B64AC" w:rsidRDefault="00091E02" w:rsidP="000C2C25">
            <w:pPr>
              <w:ind w:righ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Указывается один из перечисленных способов </w:t>
            </w:r>
          </w:p>
        </w:tc>
      </w:tr>
    </w:tbl>
    <w:p w:rsidR="00016689" w:rsidRPr="005B64AC" w:rsidRDefault="00091E02" w:rsidP="005B64AC">
      <w:pPr>
        <w:spacing w:after="0" w:line="360" w:lineRule="auto"/>
        <w:ind w:right="9923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016689" w:rsidRPr="005B64AC" w:rsidRDefault="00091E02" w:rsidP="005B64AC">
      <w:pPr>
        <w:spacing w:after="0" w:line="360" w:lineRule="auto"/>
        <w:ind w:right="10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6689" w:rsidRPr="005B64AC" w:rsidRDefault="00091E02" w:rsidP="000C2C25">
      <w:pPr>
        <w:spacing w:after="0" w:line="240" w:lineRule="auto"/>
        <w:ind w:left="1560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</w:p>
    <w:p w:rsidR="00016689" w:rsidRPr="005B64AC" w:rsidRDefault="008479D4" w:rsidP="000C2C25">
      <w:pPr>
        <w:spacing w:after="0" w:line="240" w:lineRule="auto"/>
        <w:ind w:left="340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</w:r>
      <w:r>
        <w:rPr>
          <w:rFonts w:ascii="Times New Roman" w:hAnsi="Times New Roman" w:cs="Times New Roman"/>
          <w:noProof/>
          <w:sz w:val="24"/>
          <w:szCs w:val="24"/>
        </w:rPr>
        <w:pict>
          <v:group id="Group 78846" o:spid="_x0000_s1045" style="width:326.05pt;height:.5pt;mso-position-horizontal-relative:char;mso-position-vertical-relative:line" coordsize="41407,60">
            <v:shape id="Shape 90604" o:spid="_x0000_s1047" style="position:absolute;width:14402;height:91" coordsize="1440295,9144" path="m,l1440295,r,9144l,9144,,e" fillcolor="black" stroked="f" strokeweight="0">
              <v:stroke opacity="0" miterlimit="10" joinstyle="miter"/>
            </v:shape>
            <v:shape id="Shape 90605" o:spid="_x0000_s1046" style="position:absolute;left:16200;width:25207;height:91" coordsize="2520709,9144" path="m,l2520709,r,9144l,9144,,e" fillcolor="black" stroked="f" strokeweight="0">
              <v:stroke opacity="0" miterlimit="10" joinstyle="miter"/>
            </v:shape>
            <w10:wrap type="none"/>
            <w10:anchorlock/>
          </v:group>
        </w:pict>
      </w:r>
    </w:p>
    <w:p w:rsidR="00016689" w:rsidRPr="000C2C25" w:rsidRDefault="00091E02" w:rsidP="000C2C25">
      <w:pPr>
        <w:tabs>
          <w:tab w:val="center" w:pos="1560"/>
          <w:tab w:val="center" w:pos="3150"/>
          <w:tab w:val="center" w:pos="4538"/>
          <w:tab w:val="center" w:pos="5701"/>
          <w:tab w:val="center" w:pos="7937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0C2C25">
        <w:rPr>
          <w:rFonts w:ascii="Times New Roman" w:hAnsi="Times New Roman" w:cs="Times New Roman"/>
          <w:sz w:val="16"/>
          <w:szCs w:val="16"/>
        </w:rPr>
        <w:tab/>
      </w:r>
      <w:r w:rsidRPr="000C2C25">
        <w:rPr>
          <w:rFonts w:ascii="Times New Roman" w:eastAsia="Times New Roman" w:hAnsi="Times New Roman" w:cs="Times New Roman"/>
          <w:sz w:val="16"/>
          <w:szCs w:val="16"/>
          <w:vertAlign w:val="superscript"/>
        </w:rPr>
        <w:t xml:space="preserve"> </w:t>
      </w:r>
      <w:r w:rsidRPr="000C2C25">
        <w:rPr>
          <w:rFonts w:ascii="Times New Roman" w:eastAsia="Times New Roman" w:hAnsi="Times New Roman" w:cs="Times New Roman"/>
          <w:sz w:val="16"/>
          <w:szCs w:val="16"/>
          <w:vertAlign w:val="superscript"/>
        </w:rPr>
        <w:tab/>
        <w:t xml:space="preserve"> </w:t>
      </w:r>
      <w:r w:rsidRPr="000C2C25">
        <w:rPr>
          <w:rFonts w:ascii="Times New Roman" w:eastAsia="Times New Roman" w:hAnsi="Times New Roman" w:cs="Times New Roman"/>
          <w:sz w:val="16"/>
          <w:szCs w:val="16"/>
          <w:vertAlign w:val="superscript"/>
        </w:rPr>
        <w:tab/>
      </w:r>
      <w:r w:rsidRPr="000C2C25">
        <w:rPr>
          <w:rFonts w:ascii="Times New Roman" w:eastAsia="Times New Roman" w:hAnsi="Times New Roman" w:cs="Times New Roman"/>
          <w:sz w:val="16"/>
          <w:szCs w:val="16"/>
        </w:rPr>
        <w:t xml:space="preserve">(подпись) </w:t>
      </w:r>
      <w:r w:rsidRPr="000C2C25">
        <w:rPr>
          <w:rFonts w:ascii="Times New Roman" w:eastAsia="Times New Roman" w:hAnsi="Times New Roman" w:cs="Times New Roman"/>
          <w:sz w:val="16"/>
          <w:szCs w:val="16"/>
        </w:rPr>
        <w:tab/>
      </w:r>
      <w:r w:rsidRPr="000C2C25">
        <w:rPr>
          <w:rFonts w:ascii="Times New Roman" w:eastAsia="Times New Roman" w:hAnsi="Times New Roman" w:cs="Times New Roman"/>
          <w:sz w:val="16"/>
          <w:szCs w:val="16"/>
          <w:vertAlign w:val="superscript"/>
        </w:rPr>
        <w:t xml:space="preserve"> </w:t>
      </w:r>
      <w:r w:rsidRPr="000C2C25">
        <w:rPr>
          <w:rFonts w:ascii="Times New Roman" w:eastAsia="Times New Roman" w:hAnsi="Times New Roman" w:cs="Times New Roman"/>
          <w:sz w:val="16"/>
          <w:szCs w:val="16"/>
          <w:vertAlign w:val="superscript"/>
        </w:rPr>
        <w:tab/>
      </w:r>
      <w:r w:rsidRPr="000C2C25">
        <w:rPr>
          <w:rFonts w:ascii="Times New Roman" w:eastAsia="Times New Roman" w:hAnsi="Times New Roman" w:cs="Times New Roman"/>
          <w:sz w:val="16"/>
          <w:szCs w:val="16"/>
        </w:rPr>
        <w:t xml:space="preserve">(фамилия, имя, отчество (при наличии) </w:t>
      </w:r>
    </w:p>
    <w:p w:rsidR="00016689" w:rsidRPr="005B64AC" w:rsidRDefault="00091E02" w:rsidP="000C2C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6689" w:rsidRPr="005B64AC" w:rsidRDefault="00091E02" w:rsidP="005B64A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</w:p>
    <w:p w:rsidR="00016689" w:rsidRPr="005B64AC" w:rsidRDefault="00016689" w:rsidP="005B64AC">
      <w:pPr>
        <w:spacing w:after="0" w:line="360" w:lineRule="auto"/>
        <w:rPr>
          <w:rFonts w:ascii="Times New Roman" w:hAnsi="Times New Roman" w:cs="Times New Roman"/>
          <w:sz w:val="24"/>
          <w:szCs w:val="24"/>
        </w:rPr>
        <w:sectPr w:rsidR="00016689" w:rsidRPr="005B64AC" w:rsidSect="005B64AC">
          <w:pgSz w:w="11906" w:h="16838"/>
          <w:pgMar w:top="851" w:right="709" w:bottom="851" w:left="1701" w:header="720" w:footer="720" w:gutter="0"/>
          <w:cols w:space="720"/>
          <w:titlePg/>
        </w:sectPr>
      </w:pPr>
    </w:p>
    <w:p w:rsidR="000C2C25" w:rsidRDefault="00091E02" w:rsidP="001F43A3">
      <w:pPr>
        <w:spacing w:after="0" w:line="240" w:lineRule="auto"/>
        <w:ind w:left="6237" w:right="2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B64AC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>ПРИЛОЖЕНИЕ № 7</w:t>
      </w:r>
    </w:p>
    <w:p w:rsidR="00016689" w:rsidRPr="005B64AC" w:rsidRDefault="00091E02" w:rsidP="00A11CBF">
      <w:pPr>
        <w:spacing w:after="0" w:line="240" w:lineRule="auto"/>
        <w:ind w:left="6237" w:right="20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к Административному</w:t>
      </w:r>
      <w:r w:rsidR="001F43A3">
        <w:rPr>
          <w:rFonts w:ascii="Times New Roman" w:eastAsia="Times New Roman" w:hAnsi="Times New Roman" w:cs="Times New Roman"/>
          <w:sz w:val="24"/>
          <w:szCs w:val="24"/>
        </w:rPr>
        <w:t xml:space="preserve"> регламенту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ab/>
        <w:t xml:space="preserve"> предоставления муниципальной услуги "Выдача </w:t>
      </w:r>
    </w:p>
    <w:p w:rsidR="00016689" w:rsidRPr="005B64AC" w:rsidRDefault="00091E02" w:rsidP="001F43A3">
      <w:pPr>
        <w:spacing w:after="0" w:line="240" w:lineRule="auto"/>
        <w:ind w:left="6237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разрешения на ввод объекта в эксплуатацию" </w:t>
      </w:r>
    </w:p>
    <w:p w:rsidR="00016689" w:rsidRPr="005B64AC" w:rsidRDefault="00091E02" w:rsidP="005B64AC">
      <w:pPr>
        <w:spacing w:after="0" w:line="36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6689" w:rsidRPr="005B64AC" w:rsidRDefault="00091E02" w:rsidP="005B64AC">
      <w:pPr>
        <w:spacing w:after="0" w:line="360" w:lineRule="auto"/>
        <w:ind w:left="10" w:right="54" w:hanging="10"/>
        <w:jc w:val="right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ФОРМА </w:t>
      </w:r>
    </w:p>
    <w:p w:rsidR="00016689" w:rsidRPr="005B64AC" w:rsidRDefault="00091E02" w:rsidP="005B64AC">
      <w:pPr>
        <w:spacing w:after="0" w:line="360" w:lineRule="auto"/>
        <w:ind w:right="2126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016689" w:rsidRPr="005B64AC" w:rsidRDefault="00091E02" w:rsidP="001F43A3">
      <w:pPr>
        <w:spacing w:after="0" w:line="240" w:lineRule="auto"/>
        <w:ind w:right="71"/>
        <w:jc w:val="right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Кому ____________________________________ </w:t>
      </w:r>
    </w:p>
    <w:p w:rsidR="00016689" w:rsidRPr="001F43A3" w:rsidRDefault="00091E02" w:rsidP="001F43A3">
      <w:pPr>
        <w:spacing w:after="0" w:line="240" w:lineRule="auto"/>
        <w:ind w:left="10" w:right="290" w:hanging="10"/>
        <w:jc w:val="right"/>
        <w:rPr>
          <w:rFonts w:ascii="Times New Roman" w:hAnsi="Times New Roman" w:cs="Times New Roman"/>
          <w:sz w:val="16"/>
          <w:szCs w:val="16"/>
        </w:rPr>
      </w:pPr>
      <w:r w:rsidRPr="001F43A3">
        <w:rPr>
          <w:rFonts w:ascii="Times New Roman" w:eastAsia="Times New Roman" w:hAnsi="Times New Roman" w:cs="Times New Roman"/>
          <w:sz w:val="16"/>
          <w:szCs w:val="16"/>
        </w:rPr>
        <w:t xml:space="preserve">(фамилия, имя, отчество (при наличии) застройщика, </w:t>
      </w:r>
    </w:p>
    <w:p w:rsidR="00016689" w:rsidRPr="001F43A3" w:rsidRDefault="00091E02" w:rsidP="00A11CBF">
      <w:pPr>
        <w:spacing w:after="0" w:line="240" w:lineRule="auto"/>
        <w:ind w:left="5154" w:hanging="209"/>
        <w:rPr>
          <w:rFonts w:ascii="Times New Roman" w:hAnsi="Times New Roman" w:cs="Times New Roman"/>
          <w:sz w:val="16"/>
          <w:szCs w:val="16"/>
        </w:rPr>
      </w:pPr>
      <w:r w:rsidRPr="001F43A3">
        <w:rPr>
          <w:rFonts w:ascii="Times New Roman" w:eastAsia="Times New Roman" w:hAnsi="Times New Roman" w:cs="Times New Roman"/>
          <w:sz w:val="16"/>
          <w:szCs w:val="16"/>
        </w:rPr>
        <w:t xml:space="preserve">ОГРНИП (для физического лица, зарегистрированного в качестве индивидуального предпринимателя) –  для физического лица, полное наименование застройщика, ИНН, ОГРН – для юридического лица, </w:t>
      </w:r>
    </w:p>
    <w:p w:rsidR="00016689" w:rsidRPr="005B64AC" w:rsidRDefault="00091E02" w:rsidP="001F43A3">
      <w:pPr>
        <w:spacing w:after="0" w:line="240" w:lineRule="auto"/>
        <w:ind w:right="71"/>
        <w:jc w:val="right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_________________________________________ </w:t>
      </w:r>
    </w:p>
    <w:p w:rsidR="00016689" w:rsidRPr="001F43A3" w:rsidRDefault="00091E02" w:rsidP="001F43A3">
      <w:pPr>
        <w:spacing w:after="0" w:line="240" w:lineRule="auto"/>
        <w:ind w:left="10" w:right="290" w:hanging="10"/>
        <w:jc w:val="right"/>
        <w:rPr>
          <w:rFonts w:ascii="Times New Roman" w:hAnsi="Times New Roman" w:cs="Times New Roman"/>
          <w:sz w:val="16"/>
          <w:szCs w:val="16"/>
        </w:rPr>
      </w:pPr>
      <w:r w:rsidRPr="001F43A3">
        <w:rPr>
          <w:rFonts w:ascii="Times New Roman" w:eastAsia="Times New Roman" w:hAnsi="Times New Roman" w:cs="Times New Roman"/>
          <w:sz w:val="16"/>
          <w:szCs w:val="16"/>
        </w:rPr>
        <w:t xml:space="preserve">почтовый индекс и адрес, телефон, адрес электронной </w:t>
      </w:r>
    </w:p>
    <w:p w:rsidR="00016689" w:rsidRPr="001F43A3" w:rsidRDefault="00091E02" w:rsidP="001F43A3">
      <w:pPr>
        <w:spacing w:after="0" w:line="240" w:lineRule="auto"/>
        <w:ind w:left="4793" w:right="36" w:hanging="10"/>
        <w:jc w:val="center"/>
        <w:rPr>
          <w:rFonts w:ascii="Times New Roman" w:hAnsi="Times New Roman" w:cs="Times New Roman"/>
          <w:sz w:val="16"/>
          <w:szCs w:val="16"/>
        </w:rPr>
      </w:pPr>
      <w:r w:rsidRPr="001F43A3">
        <w:rPr>
          <w:rFonts w:ascii="Times New Roman" w:eastAsia="Times New Roman" w:hAnsi="Times New Roman" w:cs="Times New Roman"/>
          <w:sz w:val="16"/>
          <w:szCs w:val="16"/>
        </w:rPr>
        <w:t xml:space="preserve">почты) </w:t>
      </w:r>
    </w:p>
    <w:p w:rsidR="00016689" w:rsidRPr="005B64AC" w:rsidRDefault="00091E02" w:rsidP="005B64AC">
      <w:pPr>
        <w:spacing w:after="0" w:line="360" w:lineRule="auto"/>
        <w:ind w:right="10"/>
        <w:jc w:val="right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016689" w:rsidRPr="005B64AC" w:rsidRDefault="00091E02" w:rsidP="005B64AC">
      <w:pPr>
        <w:spacing w:after="0" w:line="360" w:lineRule="auto"/>
        <w:ind w:right="10"/>
        <w:jc w:val="right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016689" w:rsidRPr="005B64AC" w:rsidRDefault="00091E02" w:rsidP="005B64AC">
      <w:pPr>
        <w:spacing w:after="0" w:line="360" w:lineRule="auto"/>
        <w:ind w:right="10"/>
        <w:jc w:val="right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016689" w:rsidRPr="005B64AC" w:rsidRDefault="00091E02" w:rsidP="001F43A3">
      <w:pPr>
        <w:pStyle w:val="1"/>
        <w:spacing w:after="0" w:line="240" w:lineRule="auto"/>
        <w:ind w:right="73"/>
        <w:rPr>
          <w:sz w:val="24"/>
          <w:szCs w:val="24"/>
        </w:rPr>
      </w:pPr>
      <w:r w:rsidRPr="005B64AC">
        <w:rPr>
          <w:sz w:val="24"/>
          <w:szCs w:val="24"/>
        </w:rPr>
        <w:t xml:space="preserve">Р Е Ш Е Н И Е </w:t>
      </w:r>
    </w:p>
    <w:p w:rsidR="00016689" w:rsidRPr="005B64AC" w:rsidRDefault="00091E02" w:rsidP="001F43A3">
      <w:pPr>
        <w:spacing w:after="0" w:line="240" w:lineRule="auto"/>
        <w:ind w:left="169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b/>
          <w:sz w:val="24"/>
          <w:szCs w:val="24"/>
        </w:rPr>
        <w:t xml:space="preserve">об отказе в выдаче дубликата разрешения на ввод объекта в эксплуатацию </w:t>
      </w:r>
    </w:p>
    <w:p w:rsidR="00016689" w:rsidRPr="005B64AC" w:rsidRDefault="00091E02" w:rsidP="001F43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__________________________________________________________________________________  </w:t>
      </w:r>
    </w:p>
    <w:p w:rsidR="00016689" w:rsidRPr="001F43A3" w:rsidRDefault="00091E02" w:rsidP="001F43A3">
      <w:pPr>
        <w:spacing w:after="0" w:line="240" w:lineRule="auto"/>
        <w:ind w:left="410" w:hanging="209"/>
        <w:rPr>
          <w:rFonts w:ascii="Times New Roman" w:hAnsi="Times New Roman" w:cs="Times New Roman"/>
          <w:sz w:val="16"/>
          <w:szCs w:val="16"/>
        </w:rPr>
      </w:pPr>
      <w:r w:rsidRPr="001F43A3">
        <w:rPr>
          <w:rFonts w:ascii="Times New Roman" w:eastAsia="Times New Roman" w:hAnsi="Times New Roman" w:cs="Times New Roman"/>
          <w:sz w:val="16"/>
          <w:szCs w:val="16"/>
        </w:rPr>
        <w:t xml:space="preserve">(наименование уполномоченного на выдачу разрешений на ввод объекта в эксплуатацию федерального органа исполнительной власти, органа исполнительной власти субъекта Российской Федерации, органа местного самоуправления, организации) </w:t>
      </w:r>
    </w:p>
    <w:p w:rsidR="001F43A3" w:rsidRDefault="001F43A3" w:rsidP="001F43A3">
      <w:pPr>
        <w:spacing w:after="0" w:line="240" w:lineRule="auto"/>
        <w:ind w:left="-5" w:hanging="10"/>
        <w:rPr>
          <w:rFonts w:ascii="Times New Roman" w:eastAsia="Times New Roman" w:hAnsi="Times New Roman" w:cs="Times New Roman"/>
          <w:sz w:val="24"/>
          <w:szCs w:val="24"/>
        </w:rPr>
      </w:pPr>
    </w:p>
    <w:p w:rsidR="00016689" w:rsidRPr="005B64AC" w:rsidRDefault="00091E02" w:rsidP="001F43A3">
      <w:pPr>
        <w:spacing w:after="0" w:line="240" w:lineRule="auto"/>
        <w:ind w:left="-5" w:hanging="10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по результатам рассмотрения заявления о выдаче дубликата разрешения на ввод объекта в эксплуатацию от ______________ № ________________ принято </w:t>
      </w:r>
    </w:p>
    <w:p w:rsidR="00016689" w:rsidRPr="001F43A3" w:rsidRDefault="00091E02" w:rsidP="001F43A3">
      <w:pPr>
        <w:spacing w:after="0" w:line="240" w:lineRule="auto"/>
        <w:ind w:left="2694" w:right="2523" w:hanging="10"/>
        <w:rPr>
          <w:rFonts w:ascii="Times New Roman" w:hAnsi="Times New Roman" w:cs="Times New Roman"/>
          <w:sz w:val="16"/>
          <w:szCs w:val="16"/>
        </w:rPr>
      </w:pPr>
      <w:r w:rsidRPr="001F43A3">
        <w:rPr>
          <w:rFonts w:ascii="Times New Roman" w:eastAsia="Times New Roman" w:hAnsi="Times New Roman" w:cs="Times New Roman"/>
          <w:sz w:val="16"/>
          <w:szCs w:val="16"/>
        </w:rPr>
        <w:t xml:space="preserve">(дата и номер регистрации) </w:t>
      </w:r>
    </w:p>
    <w:p w:rsidR="00016689" w:rsidRPr="005B64AC" w:rsidRDefault="00091E02" w:rsidP="001F43A3">
      <w:pPr>
        <w:spacing w:after="0" w:line="240" w:lineRule="auto"/>
        <w:ind w:left="-5" w:hanging="10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решение об отказе в выдаче дубликата разрешения на ввод объекта в эксплуатацию.  </w:t>
      </w:r>
    </w:p>
    <w:p w:rsidR="00016689" w:rsidRPr="005B64AC" w:rsidRDefault="00091E02" w:rsidP="001F43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</w:p>
    <w:tbl>
      <w:tblPr>
        <w:tblStyle w:val="TableGrid"/>
        <w:tblW w:w="9925" w:type="dxa"/>
        <w:tblInd w:w="0" w:type="dxa"/>
        <w:tblCellMar>
          <w:top w:w="110" w:type="dxa"/>
          <w:left w:w="62" w:type="dxa"/>
          <w:right w:w="3" w:type="dxa"/>
        </w:tblCellMar>
        <w:tblLook w:val="04A0"/>
      </w:tblPr>
      <w:tblGrid>
        <w:gridCol w:w="2150"/>
        <w:gridCol w:w="4162"/>
        <w:gridCol w:w="3613"/>
      </w:tblGrid>
      <w:tr w:rsidR="00016689" w:rsidRPr="005B64AC" w:rsidTr="001F43A3">
        <w:trPr>
          <w:trHeight w:val="1431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1F4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пункта Административного регламента 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1F43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основания для отказа в выдаче дубликата разрешения на ввод </w:t>
            </w:r>
          </w:p>
          <w:p w:rsidR="00016689" w:rsidRPr="005B64AC" w:rsidRDefault="00091E02" w:rsidP="001F43A3">
            <w:pPr>
              <w:ind w:left="148" w:right="1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объекта в эксплуатацию в соответствии с Административным регламентом 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1F43A3">
            <w:pPr>
              <w:ind w:left="173" w:right="2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Разъяснение причин отказа в выдаче дубликата разрешения на ввод объекта в эксплуатацию </w:t>
            </w:r>
          </w:p>
        </w:tc>
      </w:tr>
      <w:tr w:rsidR="00016689" w:rsidRPr="005B64AC" w:rsidTr="001F43A3">
        <w:trPr>
          <w:trHeight w:val="872"/>
        </w:trPr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1F43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 2.30 </w:t>
            </w:r>
          </w:p>
        </w:tc>
        <w:tc>
          <w:tcPr>
            <w:tcW w:w="4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1F43A3">
            <w:pPr>
              <w:ind w:right="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несоответствие заявителя кругу лиц, указанных в пункте 2.2 Административного регламента. </w:t>
            </w:r>
          </w:p>
        </w:tc>
        <w:tc>
          <w:tcPr>
            <w:tcW w:w="4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1F4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Указываются основания такого вывода </w:t>
            </w:r>
          </w:p>
        </w:tc>
      </w:tr>
    </w:tbl>
    <w:p w:rsidR="00016689" w:rsidRPr="005B64AC" w:rsidRDefault="00091E02" w:rsidP="001F43A3">
      <w:pPr>
        <w:spacing w:after="0" w:line="240" w:lineRule="auto"/>
        <w:ind w:left="-15" w:right="6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>Вы вправе повторно обратиться с заявлением о выдаче дубликата разрешения на ввод объекта в эксплуатацию после устранения указанного нарушения.</w:t>
      </w:r>
      <w:r w:rsidRPr="005B64AC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 </w:t>
      </w:r>
    </w:p>
    <w:p w:rsidR="00016689" w:rsidRPr="005B64AC" w:rsidRDefault="00091E02" w:rsidP="001F43A3">
      <w:pPr>
        <w:spacing w:after="0" w:line="240" w:lineRule="auto"/>
        <w:ind w:left="-15" w:right="6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  <w:r w:rsidRPr="005B64AC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 </w:t>
      </w:r>
    </w:p>
    <w:p w:rsidR="00016689" w:rsidRPr="005B64AC" w:rsidRDefault="00091E02" w:rsidP="001F43A3">
      <w:pPr>
        <w:spacing w:after="0" w:line="240" w:lineRule="auto"/>
        <w:ind w:left="718" w:right="61" w:hanging="10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Дополнительно информируем:_______________________________________ </w:t>
      </w:r>
    </w:p>
    <w:p w:rsidR="00016689" w:rsidRPr="005B64AC" w:rsidRDefault="00091E02" w:rsidP="001F43A3">
      <w:pPr>
        <w:spacing w:after="0" w:line="240" w:lineRule="auto"/>
        <w:ind w:left="17" w:hanging="10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______________________________________________________________________.     </w:t>
      </w:r>
    </w:p>
    <w:p w:rsidR="00016689" w:rsidRPr="001F43A3" w:rsidRDefault="00091E02" w:rsidP="001F43A3">
      <w:pPr>
        <w:spacing w:after="0" w:line="240" w:lineRule="auto"/>
        <w:ind w:left="1236" w:hanging="482"/>
        <w:rPr>
          <w:rFonts w:ascii="Times New Roman" w:hAnsi="Times New Roman" w:cs="Times New Roman"/>
          <w:sz w:val="16"/>
          <w:szCs w:val="16"/>
        </w:rPr>
      </w:pPr>
      <w:r w:rsidRPr="001F43A3">
        <w:rPr>
          <w:rFonts w:ascii="Times New Roman" w:eastAsia="Times New Roman" w:hAnsi="Times New Roman" w:cs="Times New Roman"/>
          <w:sz w:val="16"/>
          <w:szCs w:val="16"/>
        </w:rPr>
        <w:t>(указывается информация, необходимая для устранения причин отказа в выдаче дубликата разрешения на ввод объекта в эксплуатацию, а также иная дополнительная информация при наличии)</w:t>
      </w:r>
      <w:r w:rsidRPr="001F43A3">
        <w:rPr>
          <w:rFonts w:ascii="Times New Roman" w:eastAsia="Times New Roman" w:hAnsi="Times New Roman" w:cs="Times New Roman"/>
          <w:sz w:val="16"/>
          <w:szCs w:val="16"/>
          <w:vertAlign w:val="subscript"/>
        </w:rPr>
        <w:t xml:space="preserve"> </w:t>
      </w:r>
    </w:p>
    <w:p w:rsidR="00016689" w:rsidRPr="005B64AC" w:rsidRDefault="00016689" w:rsidP="001F43A3">
      <w:pPr>
        <w:spacing w:after="0" w:line="240" w:lineRule="auto"/>
        <w:ind w:left="1560"/>
        <w:rPr>
          <w:rFonts w:ascii="Times New Roman" w:hAnsi="Times New Roman" w:cs="Times New Roman"/>
          <w:sz w:val="24"/>
          <w:szCs w:val="24"/>
        </w:rPr>
      </w:pPr>
    </w:p>
    <w:p w:rsidR="00016689" w:rsidRPr="005B64AC" w:rsidRDefault="008479D4" w:rsidP="001F43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</w:r>
      <w:r>
        <w:rPr>
          <w:rFonts w:ascii="Times New Roman" w:hAnsi="Times New Roman" w:cs="Times New Roman"/>
          <w:noProof/>
          <w:sz w:val="24"/>
          <w:szCs w:val="24"/>
        </w:rPr>
        <w:pict>
          <v:group id="Group 79045" o:spid="_x0000_s1041" style="width:496.25pt;height:.5pt;mso-position-horizontal-relative:char;mso-position-vertical-relative:line" coordsize="63022,60">
            <v:shape id="Shape 90609" o:spid="_x0000_s1044" style="position:absolute;width:19816;height:91" coordsize="1981632,9144" path="m,l1981632,r,9144l,9144,,e" fillcolor="black" stroked="f" strokeweight="0">
              <v:stroke opacity="0" miterlimit="10" joinstyle="miter"/>
            </v:shape>
            <v:shape id="Shape 90610" o:spid="_x0000_s1043" style="position:absolute;left:21614;width:14402;height:91" coordsize="1440295,9144" path="m,l1440295,r,9144l,9144,,e" fillcolor="black" stroked="f" strokeweight="0">
              <v:stroke opacity="0" miterlimit="10" joinstyle="miter"/>
            </v:shape>
            <v:shape id="Shape 90611" o:spid="_x0000_s1042" style="position:absolute;left:37815;width:25207;height:91" coordsize="2520709,9144" path="m,l2520709,r,9144l,9144,,e" fillcolor="black" stroked="f" strokeweight="0">
              <v:stroke opacity="0" miterlimit="10" joinstyle="miter"/>
            </v:shape>
            <w10:wrap type="none"/>
            <w10:anchorlock/>
          </v:group>
        </w:pict>
      </w:r>
    </w:p>
    <w:p w:rsidR="00016689" w:rsidRPr="001F43A3" w:rsidRDefault="00091E02" w:rsidP="001F43A3">
      <w:pPr>
        <w:tabs>
          <w:tab w:val="center" w:pos="1559"/>
          <w:tab w:val="center" w:pos="3150"/>
          <w:tab w:val="center" w:pos="4538"/>
          <w:tab w:val="center" w:pos="5701"/>
          <w:tab w:val="center" w:pos="7937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B64AC">
        <w:rPr>
          <w:rFonts w:ascii="Times New Roman" w:hAnsi="Times New Roman" w:cs="Times New Roman"/>
          <w:sz w:val="24"/>
          <w:szCs w:val="24"/>
        </w:rPr>
        <w:tab/>
      </w:r>
      <w:r w:rsidRPr="001F43A3">
        <w:rPr>
          <w:rFonts w:ascii="Times New Roman" w:eastAsia="Times New Roman" w:hAnsi="Times New Roman" w:cs="Times New Roman"/>
          <w:sz w:val="16"/>
          <w:szCs w:val="16"/>
        </w:rPr>
        <w:t xml:space="preserve">(должность) </w:t>
      </w:r>
      <w:r w:rsidRPr="001F43A3">
        <w:rPr>
          <w:rFonts w:ascii="Times New Roman" w:eastAsia="Times New Roman" w:hAnsi="Times New Roman" w:cs="Times New Roman"/>
          <w:sz w:val="16"/>
          <w:szCs w:val="16"/>
        </w:rPr>
        <w:tab/>
      </w:r>
      <w:r w:rsidRPr="001F43A3">
        <w:rPr>
          <w:rFonts w:ascii="Times New Roman" w:eastAsia="Times New Roman" w:hAnsi="Times New Roman" w:cs="Times New Roman"/>
          <w:sz w:val="16"/>
          <w:szCs w:val="16"/>
          <w:vertAlign w:val="subscript"/>
        </w:rPr>
        <w:t xml:space="preserve"> </w:t>
      </w:r>
      <w:r w:rsidRPr="001F43A3">
        <w:rPr>
          <w:rFonts w:ascii="Times New Roman" w:eastAsia="Times New Roman" w:hAnsi="Times New Roman" w:cs="Times New Roman"/>
          <w:sz w:val="16"/>
          <w:szCs w:val="16"/>
          <w:vertAlign w:val="subscript"/>
        </w:rPr>
        <w:tab/>
      </w:r>
      <w:r w:rsidRPr="001F43A3">
        <w:rPr>
          <w:rFonts w:ascii="Times New Roman" w:eastAsia="Times New Roman" w:hAnsi="Times New Roman" w:cs="Times New Roman"/>
          <w:sz w:val="16"/>
          <w:szCs w:val="16"/>
        </w:rPr>
        <w:t xml:space="preserve">(подпись) </w:t>
      </w:r>
      <w:r w:rsidRPr="001F43A3">
        <w:rPr>
          <w:rFonts w:ascii="Times New Roman" w:eastAsia="Times New Roman" w:hAnsi="Times New Roman" w:cs="Times New Roman"/>
          <w:sz w:val="16"/>
          <w:szCs w:val="16"/>
        </w:rPr>
        <w:tab/>
      </w:r>
      <w:r w:rsidRPr="001F43A3">
        <w:rPr>
          <w:rFonts w:ascii="Times New Roman" w:eastAsia="Times New Roman" w:hAnsi="Times New Roman" w:cs="Times New Roman"/>
          <w:sz w:val="16"/>
          <w:szCs w:val="16"/>
          <w:vertAlign w:val="subscript"/>
        </w:rPr>
        <w:t xml:space="preserve"> </w:t>
      </w:r>
      <w:r w:rsidRPr="001F43A3">
        <w:rPr>
          <w:rFonts w:ascii="Times New Roman" w:eastAsia="Times New Roman" w:hAnsi="Times New Roman" w:cs="Times New Roman"/>
          <w:sz w:val="16"/>
          <w:szCs w:val="16"/>
          <w:vertAlign w:val="subscript"/>
        </w:rPr>
        <w:tab/>
      </w:r>
      <w:r w:rsidRPr="001F43A3">
        <w:rPr>
          <w:rFonts w:ascii="Times New Roman" w:eastAsia="Times New Roman" w:hAnsi="Times New Roman" w:cs="Times New Roman"/>
          <w:sz w:val="16"/>
          <w:szCs w:val="16"/>
        </w:rPr>
        <w:t xml:space="preserve">(фамилия, имя, отчество (при наличии) </w:t>
      </w:r>
    </w:p>
    <w:p w:rsidR="00016689" w:rsidRPr="005B64AC" w:rsidRDefault="00091E02" w:rsidP="005B64AC">
      <w:pPr>
        <w:spacing w:after="0" w:line="360" w:lineRule="auto"/>
        <w:ind w:left="-5" w:right="61" w:hanging="10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Дата </w:t>
      </w:r>
    </w:p>
    <w:p w:rsidR="00016689" w:rsidRPr="005B64AC" w:rsidRDefault="00091E02" w:rsidP="005B64A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r w:rsidRPr="005B64AC">
        <w:rPr>
          <w:rFonts w:ascii="Times New Roman" w:hAnsi="Times New Roman" w:cs="Times New Roman"/>
          <w:sz w:val="24"/>
          <w:szCs w:val="24"/>
        </w:rPr>
        <w:br w:type="page"/>
      </w:r>
    </w:p>
    <w:p w:rsidR="001F43A3" w:rsidRDefault="00091E02" w:rsidP="00007456">
      <w:pPr>
        <w:spacing w:after="0" w:line="240" w:lineRule="auto"/>
        <w:ind w:left="6237" w:right="1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ПРИЛОЖЕНИЕ № 8 </w:t>
      </w:r>
    </w:p>
    <w:p w:rsidR="001F43A3" w:rsidRDefault="00091E02" w:rsidP="00007456">
      <w:pPr>
        <w:spacing w:after="0" w:line="240" w:lineRule="auto"/>
        <w:ind w:left="6237" w:right="1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к Административному </w:t>
      </w:r>
      <w:r w:rsidR="001F43A3">
        <w:rPr>
          <w:rFonts w:ascii="Times New Roman" w:eastAsia="Times New Roman" w:hAnsi="Times New Roman" w:cs="Times New Roman"/>
          <w:sz w:val="24"/>
          <w:szCs w:val="24"/>
        </w:rPr>
        <w:t>регламенту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007456" w:rsidRDefault="00091E02" w:rsidP="00A11CBF">
      <w:pPr>
        <w:spacing w:after="0" w:line="240" w:lineRule="auto"/>
        <w:ind w:left="6237" w:right="1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предоставления муниципальной услуги "Выдача разрешения</w:t>
      </w:r>
    </w:p>
    <w:p w:rsidR="00016689" w:rsidRPr="005B64AC" w:rsidRDefault="00091E02" w:rsidP="00007456">
      <w:pPr>
        <w:spacing w:after="0" w:line="240" w:lineRule="auto"/>
        <w:ind w:left="6237" w:right="266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на ввод объекта в эксплуатацию"</w:t>
      </w:r>
    </w:p>
    <w:p w:rsidR="00016689" w:rsidRPr="005B64AC" w:rsidRDefault="00091E02" w:rsidP="001F43A3">
      <w:pPr>
        <w:spacing w:after="0" w:line="240" w:lineRule="auto"/>
        <w:ind w:left="5670" w:firstLine="6237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6689" w:rsidRPr="005B64AC" w:rsidRDefault="00091E02" w:rsidP="005B64AC">
      <w:pPr>
        <w:spacing w:after="0" w:line="360" w:lineRule="auto"/>
        <w:ind w:left="10" w:right="55" w:hanging="10"/>
        <w:jc w:val="right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ФОРМА </w:t>
      </w:r>
    </w:p>
    <w:p w:rsidR="00016689" w:rsidRPr="005B64AC" w:rsidRDefault="00091E02" w:rsidP="005B64AC">
      <w:pPr>
        <w:spacing w:after="0" w:line="36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6689" w:rsidRPr="005B64AC" w:rsidRDefault="00091E02" w:rsidP="000074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016689" w:rsidRPr="005B64AC" w:rsidRDefault="00091E02" w:rsidP="00007456">
      <w:pPr>
        <w:spacing w:after="0" w:line="240" w:lineRule="auto"/>
        <w:ind w:left="10" w:right="72" w:hanging="10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b/>
          <w:sz w:val="24"/>
          <w:szCs w:val="24"/>
        </w:rPr>
        <w:t xml:space="preserve">З А Я В Л Е Н И Е </w:t>
      </w:r>
    </w:p>
    <w:p w:rsidR="00016689" w:rsidRPr="005B64AC" w:rsidRDefault="00091E02" w:rsidP="00007456">
      <w:pPr>
        <w:spacing w:after="0" w:line="240" w:lineRule="auto"/>
        <w:ind w:left="10" w:hanging="10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b/>
          <w:sz w:val="24"/>
          <w:szCs w:val="24"/>
        </w:rPr>
        <w:t xml:space="preserve">об оставлении заявления о выдаче разрешения на ввод объекта в эксплуатацию без рассмотрения </w:t>
      </w:r>
    </w:p>
    <w:p w:rsidR="00016689" w:rsidRPr="005B64AC" w:rsidRDefault="00091E02" w:rsidP="00007456">
      <w:pPr>
        <w:spacing w:after="0" w:line="240" w:lineRule="auto"/>
        <w:ind w:right="10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016689" w:rsidRPr="005B64AC" w:rsidRDefault="00091E02" w:rsidP="00007456">
      <w:pPr>
        <w:spacing w:after="0" w:line="240" w:lineRule="auto"/>
        <w:ind w:left="10" w:right="55" w:hanging="10"/>
        <w:jc w:val="right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«__» __________ 20___ г. </w:t>
      </w:r>
    </w:p>
    <w:p w:rsidR="00016689" w:rsidRPr="005B64AC" w:rsidRDefault="00091E02" w:rsidP="00007456">
      <w:pPr>
        <w:spacing w:after="0" w:line="240" w:lineRule="auto"/>
        <w:ind w:right="10"/>
        <w:jc w:val="right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6689" w:rsidRPr="005B64AC" w:rsidRDefault="00091E02" w:rsidP="00007456">
      <w:pPr>
        <w:spacing w:after="0" w:line="240" w:lineRule="auto"/>
        <w:ind w:right="77"/>
        <w:jc w:val="right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6689" w:rsidRPr="005B64AC" w:rsidRDefault="008479D4" w:rsidP="00007456">
      <w:pPr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</w:r>
      <w:r>
        <w:rPr>
          <w:rFonts w:ascii="Times New Roman" w:hAnsi="Times New Roman" w:cs="Times New Roman"/>
          <w:noProof/>
          <w:sz w:val="24"/>
          <w:szCs w:val="24"/>
        </w:rPr>
        <w:pict>
          <v:group id="Group 79904" o:spid="_x0000_s1039" style="width:489pt;height:.5pt;mso-position-horizontal-relative:char;mso-position-vertical-relative:line" coordsize="62105,61">
            <v:shape id="Shape 90613" o:spid="_x0000_s1040" style="position:absolute;width:62105;height:91" coordsize="6210580,9144" path="m,l6210580,r,9144l,9144,,e" fillcolor="black" stroked="f" strokeweight="0">
              <v:stroke opacity="0" miterlimit="10" joinstyle="miter"/>
            </v:shape>
            <w10:wrap type="none"/>
            <w10:anchorlock/>
          </v:group>
        </w:pict>
      </w:r>
    </w:p>
    <w:p w:rsidR="00016689" w:rsidRPr="005B64AC" w:rsidRDefault="00091E02" w:rsidP="00007456">
      <w:pPr>
        <w:spacing w:after="0" w:line="240" w:lineRule="auto"/>
        <w:ind w:right="77"/>
        <w:jc w:val="right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6689" w:rsidRPr="005B64AC" w:rsidRDefault="008479D4" w:rsidP="00007456">
      <w:pPr>
        <w:spacing w:after="0" w:line="240" w:lineRule="auto"/>
        <w:ind w:left="1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</w:r>
      <w:r>
        <w:rPr>
          <w:rFonts w:ascii="Times New Roman" w:hAnsi="Times New Roman" w:cs="Times New Roman"/>
          <w:noProof/>
          <w:sz w:val="24"/>
          <w:szCs w:val="24"/>
        </w:rPr>
        <w:pict>
          <v:group id="Group 79905" o:spid="_x0000_s1037" style="width:489pt;height:.5pt;mso-position-horizontal-relative:char;mso-position-vertical-relative:line" coordsize="62105,61">
            <v:shape id="Shape 90615" o:spid="_x0000_s1038" style="position:absolute;width:62105;height:91" coordsize="6210580,9144" path="m,l6210580,r,9144l,9144,,e" fillcolor="black" stroked="f" strokeweight="0">
              <v:stroke opacity="0" miterlimit="10" joinstyle="miter"/>
            </v:shape>
            <w10:wrap type="none"/>
            <w10:anchorlock/>
          </v:group>
        </w:pict>
      </w:r>
    </w:p>
    <w:p w:rsidR="00016689" w:rsidRPr="005B64AC" w:rsidRDefault="00091E02" w:rsidP="00007456">
      <w:pPr>
        <w:spacing w:after="0" w:line="240" w:lineRule="auto"/>
        <w:ind w:left="160" w:right="150" w:hanging="10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(наименование уполномоченного на выдачу разрешений на ввод объекта в эксплуатацию федерального органа исполнительной власти, органа исполнительной власти субъекта Российской Федерации, органа местного </w:t>
      </w:r>
    </w:p>
    <w:p w:rsidR="00016689" w:rsidRPr="005B64AC" w:rsidRDefault="00091E02" w:rsidP="00007456">
      <w:pPr>
        <w:spacing w:after="0" w:line="240" w:lineRule="auto"/>
        <w:ind w:left="160" w:hanging="10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самоуправления, организации) </w:t>
      </w:r>
    </w:p>
    <w:p w:rsidR="00016689" w:rsidRPr="005B64AC" w:rsidRDefault="00091E02" w:rsidP="00007456">
      <w:pPr>
        <w:spacing w:after="0" w:line="240" w:lineRule="auto"/>
        <w:ind w:left="196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6689" w:rsidRPr="005B64AC" w:rsidRDefault="00091E02" w:rsidP="00007456">
      <w:pPr>
        <w:spacing w:after="0" w:line="240" w:lineRule="auto"/>
        <w:ind w:right="10"/>
        <w:jc w:val="right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07456" w:rsidRDefault="00091E02" w:rsidP="00007456">
      <w:pPr>
        <w:spacing w:after="0" w:line="240" w:lineRule="auto"/>
        <w:ind w:left="-15" w:firstLine="698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Прошу оставить заявление о выдаче разрешения на ввод объекта в эксплуатацию от ________________№_________________ без рассмотрения. </w:t>
      </w:r>
    </w:p>
    <w:p w:rsidR="00007456" w:rsidRDefault="00007456" w:rsidP="00007456">
      <w:pPr>
        <w:spacing w:after="0" w:line="240" w:lineRule="auto"/>
        <w:ind w:left="-15" w:firstLine="698"/>
        <w:rPr>
          <w:rFonts w:ascii="Times New Roman" w:hAnsi="Times New Roman" w:cs="Times New Roman"/>
          <w:sz w:val="24"/>
          <w:szCs w:val="24"/>
        </w:rPr>
      </w:pPr>
    </w:p>
    <w:p w:rsidR="00016689" w:rsidRPr="005B64AC" w:rsidRDefault="00091E02" w:rsidP="00007456">
      <w:pPr>
        <w:spacing w:after="0" w:line="240" w:lineRule="auto"/>
        <w:ind w:left="-15" w:firstLine="698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1. Сведения о застройщике </w:t>
      </w:r>
    </w:p>
    <w:tbl>
      <w:tblPr>
        <w:tblStyle w:val="TableGrid"/>
        <w:tblW w:w="9925" w:type="dxa"/>
        <w:tblInd w:w="0" w:type="dxa"/>
        <w:tblCellMar>
          <w:top w:w="9" w:type="dxa"/>
          <w:left w:w="108" w:type="dxa"/>
          <w:right w:w="115" w:type="dxa"/>
        </w:tblCellMar>
        <w:tblLook w:val="04A0"/>
      </w:tblPr>
      <w:tblGrid>
        <w:gridCol w:w="1044"/>
        <w:gridCol w:w="4628"/>
        <w:gridCol w:w="4253"/>
      </w:tblGrid>
      <w:tr w:rsidR="00016689" w:rsidRPr="005B64AC" w:rsidTr="00007456">
        <w:trPr>
          <w:trHeight w:val="924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007456">
            <w:pPr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1.1 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007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физическом лице, в случае если застройщиком является физическое лицо: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007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16689" w:rsidRPr="005B64AC" w:rsidTr="00007456">
        <w:trPr>
          <w:trHeight w:val="412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007456">
            <w:pPr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1.1.1 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007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Фамилия, имя, отчество (при наличии)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007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16689" w:rsidRPr="005B64AC" w:rsidTr="00007456">
        <w:trPr>
          <w:trHeight w:val="1680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007456">
            <w:pPr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1.1.2 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007456">
            <w:pPr>
              <w:ind w:right="663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Реквизиты документа, удостоверяющего личность (не указываются в случае, если застройщик является индивидуальным предпринимателем)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007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16689" w:rsidRPr="005B64AC" w:rsidTr="00007456">
        <w:tblPrEx>
          <w:tblCellMar>
            <w:top w:w="8" w:type="dxa"/>
            <w:right w:w="92" w:type="dxa"/>
          </w:tblCellMar>
        </w:tblPrEx>
        <w:trPr>
          <w:trHeight w:val="968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007456">
            <w:pPr>
              <w:ind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1.1.3 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007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Основной государственный регистрационный номер индивидуального предпринимателя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007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16689" w:rsidRPr="005B64AC" w:rsidTr="00007456">
        <w:tblPrEx>
          <w:tblCellMar>
            <w:top w:w="8" w:type="dxa"/>
            <w:right w:w="92" w:type="dxa"/>
          </w:tblCellMar>
        </w:tblPrEx>
        <w:trPr>
          <w:trHeight w:val="447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007456">
            <w:pPr>
              <w:ind w:right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1.2 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007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юридическом лице: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007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16689" w:rsidRPr="005B64AC" w:rsidTr="00007456">
        <w:tblPrEx>
          <w:tblCellMar>
            <w:top w:w="8" w:type="dxa"/>
            <w:right w:w="92" w:type="dxa"/>
          </w:tblCellMar>
        </w:tblPrEx>
        <w:trPr>
          <w:trHeight w:val="380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007456">
            <w:pPr>
              <w:ind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1.2.1 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007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007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16689" w:rsidRPr="005B64AC" w:rsidTr="00007456">
        <w:tblPrEx>
          <w:tblCellMar>
            <w:top w:w="8" w:type="dxa"/>
            <w:right w:w="92" w:type="dxa"/>
          </w:tblCellMar>
        </w:tblPrEx>
        <w:trPr>
          <w:trHeight w:val="683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007456">
            <w:pPr>
              <w:ind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1.2.2 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007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Основной государственный регистрационный номер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007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16689" w:rsidRPr="005B64AC" w:rsidTr="00007456">
        <w:tblPrEx>
          <w:tblCellMar>
            <w:top w:w="8" w:type="dxa"/>
            <w:right w:w="92" w:type="dxa"/>
          </w:tblCellMar>
        </w:tblPrEx>
        <w:trPr>
          <w:trHeight w:val="690"/>
        </w:trPr>
        <w:tc>
          <w:tcPr>
            <w:tcW w:w="1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007456">
            <w:pPr>
              <w:ind w:righ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1.2.3 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007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Идентификационный номер налогоплательщика – юридического лица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007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016689" w:rsidRPr="005B64AC" w:rsidRDefault="00091E02" w:rsidP="00007456">
      <w:pPr>
        <w:spacing w:after="0" w:line="240" w:lineRule="auto"/>
        <w:ind w:left="-5" w:hanging="10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Приложение:___________________________________________________________ </w:t>
      </w:r>
    </w:p>
    <w:p w:rsidR="00007456" w:rsidRDefault="00091E02" w:rsidP="00007456">
      <w:pPr>
        <w:spacing w:after="0" w:line="240" w:lineRule="auto"/>
        <w:ind w:left="-5" w:hanging="10"/>
        <w:rPr>
          <w:rFonts w:ascii="Times New Roman" w:eastAsia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Номер телефона и адрес электронной почты для связи:_______________________ </w:t>
      </w:r>
    </w:p>
    <w:p w:rsidR="00016689" w:rsidRPr="005B64AC" w:rsidRDefault="00091E02" w:rsidP="00007456">
      <w:pPr>
        <w:spacing w:after="0" w:line="240" w:lineRule="auto"/>
        <w:ind w:left="-5" w:hanging="10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Результат рассмотрения настоящего заявления прошу: </w:t>
      </w:r>
    </w:p>
    <w:p w:rsidR="00016689" w:rsidRPr="005B64AC" w:rsidRDefault="00091E02" w:rsidP="000074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9920" w:type="dxa"/>
        <w:tblInd w:w="5" w:type="dxa"/>
        <w:tblCellMar>
          <w:top w:w="129" w:type="dxa"/>
          <w:left w:w="108" w:type="dxa"/>
          <w:right w:w="42" w:type="dxa"/>
        </w:tblCellMar>
        <w:tblLook w:val="04A0"/>
      </w:tblPr>
      <w:tblGrid>
        <w:gridCol w:w="8790"/>
        <w:gridCol w:w="1130"/>
      </w:tblGrid>
      <w:tr w:rsidR="00016689" w:rsidRPr="005B64AC" w:rsidTr="00007456">
        <w:trPr>
          <w:trHeight w:val="1164"/>
        </w:trPr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689" w:rsidRPr="005B64AC" w:rsidRDefault="00091E02" w:rsidP="00007456">
            <w:pPr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направить в форме электронного документа в личный кабинет в федеральной государственной информационной системе «Единый портал государственных и муниципальных услуг (функций)»/ на региональном портале государственных и муниципальных услуг</w:t>
            </w:r>
            <w:r w:rsidRPr="005B64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007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16689" w:rsidRPr="005B64AC" w:rsidTr="00007456">
        <w:trPr>
          <w:trHeight w:val="1708"/>
        </w:trPr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689" w:rsidRPr="005B64AC" w:rsidRDefault="00091E02" w:rsidP="00007456">
            <w:pPr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выдать на бумажном носителе при личном обращении в уполномоченный орган государственной власти, орган местного самоуправления, организацию либо в многофункциональный центр предоставления государственных и муниципальных услуг, расположенный по адресу: </w:t>
            </w:r>
          </w:p>
          <w:p w:rsidR="00016689" w:rsidRPr="005B64AC" w:rsidRDefault="00091E02" w:rsidP="00007456">
            <w:pPr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_______________________________________________________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007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16689" w:rsidRPr="005B64AC" w:rsidTr="00007456">
        <w:trPr>
          <w:trHeight w:val="855"/>
        </w:trPr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689" w:rsidRPr="005B64AC" w:rsidRDefault="00091E02" w:rsidP="00007456">
            <w:pPr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направить на бумажном носителе на почтовый адрес: </w:t>
            </w:r>
          </w:p>
          <w:p w:rsidR="00016689" w:rsidRPr="005B64AC" w:rsidRDefault="00091E02" w:rsidP="00007456">
            <w:pPr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_______________________________________________________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007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16689" w:rsidRPr="005B64AC" w:rsidTr="00007456">
        <w:trPr>
          <w:trHeight w:val="572"/>
        </w:trPr>
        <w:tc>
          <w:tcPr>
            <w:tcW w:w="8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689" w:rsidRPr="005B64AC" w:rsidRDefault="00091E02" w:rsidP="00007456">
            <w:pPr>
              <w:ind w:lef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направить в форме электронного документа в личный кабинет в единой информационной системе жилищного строительства </w:t>
            </w:r>
          </w:p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007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16689" w:rsidRPr="005B64AC" w:rsidTr="00007456">
        <w:trPr>
          <w:trHeight w:val="284"/>
        </w:trPr>
        <w:tc>
          <w:tcPr>
            <w:tcW w:w="9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689" w:rsidRPr="005B64AC" w:rsidRDefault="00091E02" w:rsidP="00007456">
            <w:pPr>
              <w:ind w:right="3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Указывается один из перечисленных способов </w:t>
            </w:r>
          </w:p>
        </w:tc>
      </w:tr>
    </w:tbl>
    <w:p w:rsidR="00016689" w:rsidRPr="005B64AC" w:rsidRDefault="00091E02" w:rsidP="000074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6689" w:rsidRPr="005B64AC" w:rsidRDefault="00091E02" w:rsidP="000074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</w:p>
    <w:p w:rsidR="00016689" w:rsidRPr="005B64AC" w:rsidRDefault="008479D4" w:rsidP="00007456">
      <w:pPr>
        <w:spacing w:after="0" w:line="240" w:lineRule="auto"/>
        <w:ind w:left="39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</w:r>
      <w:r>
        <w:rPr>
          <w:rFonts w:ascii="Times New Roman" w:hAnsi="Times New Roman" w:cs="Times New Roman"/>
          <w:noProof/>
          <w:sz w:val="24"/>
          <w:szCs w:val="24"/>
        </w:rPr>
        <w:pict>
          <v:group id="Group 81098" o:spid="_x0000_s1034" style="width:297.75pt;height:.5pt;mso-position-horizontal-relative:char;mso-position-vertical-relative:line" coordsize="37811,60">
            <v:shape id="Shape 90618" o:spid="_x0000_s1036" style="position:absolute;width:10807;height:91" coordsize="1080726,9144" path="m,l1080726,r,9144l,9144,,e" fillcolor="black" stroked="f" strokeweight="0">
              <v:stroke opacity="0" miterlimit="10" joinstyle="miter"/>
            </v:shape>
            <v:shape id="Shape 90619" o:spid="_x0000_s1035" style="position:absolute;left:14402;width:23409;height:91" coordsize="2340902,9144" path="m,l2340902,r,9144l,9144,,e" fillcolor="black" stroked="f" strokeweight="0">
              <v:stroke opacity="0" miterlimit="10" joinstyle="miter"/>
            </v:shape>
            <w10:wrap type="none"/>
            <w10:anchorlock/>
          </v:group>
        </w:pict>
      </w:r>
    </w:p>
    <w:p w:rsidR="00016689" w:rsidRPr="00007456" w:rsidRDefault="00091E02" w:rsidP="00007456">
      <w:pPr>
        <w:tabs>
          <w:tab w:val="center" w:pos="1560"/>
          <w:tab w:val="center" w:pos="3150"/>
          <w:tab w:val="center" w:pos="4819"/>
          <w:tab w:val="center" w:pos="5701"/>
          <w:tab w:val="right" w:pos="9993"/>
        </w:tabs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5B64AC">
        <w:rPr>
          <w:rFonts w:ascii="Times New Roman" w:hAnsi="Times New Roman" w:cs="Times New Roman"/>
          <w:sz w:val="24"/>
          <w:szCs w:val="24"/>
        </w:rPr>
        <w:tab/>
      </w: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ab/>
      </w:r>
      <w:r w:rsidRPr="00007456">
        <w:rPr>
          <w:rFonts w:ascii="Times New Roman" w:eastAsia="Times New Roman" w:hAnsi="Times New Roman" w:cs="Times New Roman"/>
          <w:sz w:val="16"/>
          <w:szCs w:val="16"/>
        </w:rPr>
        <w:t xml:space="preserve">(подпись) </w:t>
      </w:r>
      <w:r w:rsidRPr="00007456">
        <w:rPr>
          <w:rFonts w:ascii="Times New Roman" w:eastAsia="Times New Roman" w:hAnsi="Times New Roman" w:cs="Times New Roman"/>
          <w:sz w:val="16"/>
          <w:szCs w:val="16"/>
        </w:rPr>
        <w:tab/>
        <w:t xml:space="preserve"> </w:t>
      </w:r>
      <w:r w:rsidRPr="00007456">
        <w:rPr>
          <w:rFonts w:ascii="Times New Roman" w:eastAsia="Times New Roman" w:hAnsi="Times New Roman" w:cs="Times New Roman"/>
          <w:sz w:val="16"/>
          <w:szCs w:val="16"/>
        </w:rPr>
        <w:tab/>
        <w:t xml:space="preserve">(фамилия, имя, отчество (при наличии) </w:t>
      </w:r>
    </w:p>
    <w:p w:rsidR="00016689" w:rsidRPr="005B64AC" w:rsidRDefault="00091E02" w:rsidP="00007456">
      <w:pPr>
        <w:spacing w:after="0" w:line="240" w:lineRule="auto"/>
        <w:ind w:right="226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B64AC">
        <w:rPr>
          <w:rFonts w:ascii="Times New Roman" w:hAnsi="Times New Roman" w:cs="Times New Roman"/>
          <w:sz w:val="24"/>
          <w:szCs w:val="24"/>
        </w:rPr>
        <w:t xml:space="preserve"> </w:t>
      </w:r>
      <w:r w:rsidRPr="005B64AC">
        <w:rPr>
          <w:rFonts w:ascii="Times New Roman" w:hAnsi="Times New Roman" w:cs="Times New Roman"/>
          <w:sz w:val="24"/>
          <w:szCs w:val="24"/>
        </w:rPr>
        <w:tab/>
      </w:r>
      <w:r w:rsidRPr="005B64A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016689" w:rsidRDefault="00091E02" w:rsidP="00007456">
      <w:pPr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07456" w:rsidRDefault="00007456" w:rsidP="00007456">
      <w:pPr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07456" w:rsidRDefault="00007456" w:rsidP="00007456">
      <w:pPr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07456" w:rsidRDefault="00007456" w:rsidP="00007456">
      <w:pPr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07456" w:rsidRDefault="00007456" w:rsidP="00007456">
      <w:pPr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07456" w:rsidRDefault="00007456" w:rsidP="00007456">
      <w:pPr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07456" w:rsidRDefault="00007456" w:rsidP="00007456">
      <w:pPr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07456" w:rsidRDefault="00007456" w:rsidP="00007456">
      <w:pPr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07456" w:rsidRDefault="00007456" w:rsidP="00007456">
      <w:pPr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07456" w:rsidRDefault="00007456" w:rsidP="00007456">
      <w:pPr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07456" w:rsidRDefault="00007456" w:rsidP="00007456">
      <w:pPr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07456" w:rsidRDefault="00007456" w:rsidP="00007456">
      <w:pPr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07456" w:rsidRDefault="00007456" w:rsidP="00007456">
      <w:pPr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07456" w:rsidRDefault="00007456" w:rsidP="00007456">
      <w:pPr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07456" w:rsidRDefault="00007456" w:rsidP="00007456">
      <w:pPr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07456" w:rsidRDefault="00007456" w:rsidP="00007456">
      <w:pPr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07456" w:rsidRDefault="00007456" w:rsidP="00007456">
      <w:pPr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07456" w:rsidRDefault="00007456" w:rsidP="00007456">
      <w:pPr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07456" w:rsidRDefault="00007456" w:rsidP="00007456">
      <w:pPr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07456" w:rsidRDefault="00007456" w:rsidP="00007456">
      <w:pPr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07456" w:rsidRDefault="00007456" w:rsidP="00007456">
      <w:pPr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07456" w:rsidRDefault="00007456" w:rsidP="00007456">
      <w:pPr>
        <w:spacing w:after="0" w:line="240" w:lineRule="auto"/>
        <w:ind w:right="1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07456" w:rsidRDefault="00007456" w:rsidP="00007456">
      <w:pPr>
        <w:spacing w:after="0" w:line="240" w:lineRule="auto"/>
        <w:ind w:right="10"/>
        <w:jc w:val="center"/>
        <w:rPr>
          <w:rFonts w:ascii="Times New Roman" w:hAnsi="Times New Roman" w:cs="Times New Roman"/>
          <w:sz w:val="24"/>
          <w:szCs w:val="24"/>
        </w:rPr>
      </w:pPr>
    </w:p>
    <w:p w:rsidR="00A11CBF" w:rsidRPr="005B64AC" w:rsidRDefault="00A11CBF" w:rsidP="00007456">
      <w:pPr>
        <w:spacing w:after="0" w:line="240" w:lineRule="auto"/>
        <w:ind w:right="10"/>
        <w:jc w:val="center"/>
        <w:rPr>
          <w:rFonts w:ascii="Times New Roman" w:hAnsi="Times New Roman" w:cs="Times New Roman"/>
          <w:sz w:val="24"/>
          <w:szCs w:val="24"/>
        </w:rPr>
      </w:pPr>
    </w:p>
    <w:p w:rsidR="00016689" w:rsidRDefault="00091E02" w:rsidP="005B64AC">
      <w:pPr>
        <w:spacing w:after="0" w:line="360" w:lineRule="auto"/>
        <w:ind w:right="20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11CBF" w:rsidRPr="005B64AC" w:rsidRDefault="00A11CBF" w:rsidP="005B64AC">
      <w:pPr>
        <w:spacing w:after="0" w:line="360" w:lineRule="auto"/>
        <w:ind w:right="20"/>
        <w:jc w:val="center"/>
        <w:rPr>
          <w:rFonts w:ascii="Times New Roman" w:hAnsi="Times New Roman" w:cs="Times New Roman"/>
          <w:sz w:val="24"/>
          <w:szCs w:val="24"/>
        </w:rPr>
      </w:pPr>
    </w:p>
    <w:p w:rsidR="00A11CBF" w:rsidRDefault="00091E02" w:rsidP="00A11CBF">
      <w:pPr>
        <w:spacing w:after="0" w:line="240" w:lineRule="auto"/>
        <w:ind w:left="6521" w:right="8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>ПРИЛОЖЕНИЕ № 9</w:t>
      </w:r>
    </w:p>
    <w:p w:rsidR="00016689" w:rsidRPr="005B64AC" w:rsidRDefault="00091E02" w:rsidP="00A11CBF">
      <w:pPr>
        <w:spacing w:after="0" w:line="240" w:lineRule="auto"/>
        <w:ind w:left="6521" w:right="-72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 Административному </w:t>
      </w:r>
      <w:r w:rsidR="00C27F81">
        <w:rPr>
          <w:rFonts w:ascii="Times New Roman" w:eastAsia="Times New Roman" w:hAnsi="Times New Roman" w:cs="Times New Roman"/>
          <w:sz w:val="24"/>
          <w:szCs w:val="24"/>
        </w:rPr>
        <w:t>регламенту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ab/>
      </w:r>
      <w:r w:rsidRPr="005B64AC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>предоставления муниципальной услуги "Выдача</w:t>
      </w:r>
    </w:p>
    <w:p w:rsidR="00C27F81" w:rsidRDefault="00091E02" w:rsidP="00A11CBF">
      <w:pPr>
        <w:spacing w:after="0" w:line="240" w:lineRule="auto"/>
        <w:ind w:left="652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>разрешения на ввод объекта в эксплуатацию"</w:t>
      </w:r>
    </w:p>
    <w:p w:rsidR="00016689" w:rsidRPr="005B64AC" w:rsidRDefault="00016689" w:rsidP="00A11CBF">
      <w:pPr>
        <w:spacing w:after="0" w:line="240" w:lineRule="auto"/>
        <w:ind w:left="6521"/>
        <w:jc w:val="center"/>
        <w:rPr>
          <w:rFonts w:ascii="Times New Roman" w:hAnsi="Times New Roman" w:cs="Times New Roman"/>
          <w:sz w:val="24"/>
          <w:szCs w:val="24"/>
        </w:rPr>
      </w:pPr>
    </w:p>
    <w:p w:rsidR="00016689" w:rsidRPr="005B64AC" w:rsidRDefault="00091E02" w:rsidP="00C27F81">
      <w:pPr>
        <w:spacing w:after="0" w:line="240" w:lineRule="auto"/>
        <w:ind w:left="5386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6689" w:rsidRPr="005B64AC" w:rsidRDefault="00091E02" w:rsidP="00C27F81">
      <w:pPr>
        <w:spacing w:after="0" w:line="240" w:lineRule="auto"/>
        <w:ind w:left="10" w:right="58" w:hanging="10"/>
        <w:jc w:val="right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ФОРМА </w:t>
      </w:r>
    </w:p>
    <w:p w:rsidR="00016689" w:rsidRPr="005B64AC" w:rsidRDefault="00091E02" w:rsidP="00C27F81">
      <w:pPr>
        <w:spacing w:after="0" w:line="240" w:lineRule="auto"/>
        <w:ind w:left="5386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6689" w:rsidRPr="005B64AC" w:rsidRDefault="00091E02" w:rsidP="00C27F8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6689" w:rsidRPr="005B64AC" w:rsidRDefault="00091E02" w:rsidP="00C27F81">
      <w:pPr>
        <w:spacing w:after="0" w:line="240" w:lineRule="auto"/>
        <w:ind w:left="10" w:right="58" w:hanging="10"/>
        <w:jc w:val="right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>Кому ___________________________________</w:t>
      </w:r>
      <w:r w:rsidRPr="005B64AC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 </w:t>
      </w:r>
    </w:p>
    <w:p w:rsidR="00016689" w:rsidRPr="00A11CBF" w:rsidRDefault="00091E02" w:rsidP="00C27F81">
      <w:pPr>
        <w:spacing w:after="0" w:line="240" w:lineRule="auto"/>
        <w:ind w:right="353"/>
        <w:jc w:val="right"/>
        <w:rPr>
          <w:rFonts w:ascii="Times New Roman" w:hAnsi="Times New Roman" w:cs="Times New Roman"/>
          <w:sz w:val="16"/>
          <w:szCs w:val="16"/>
        </w:rPr>
      </w:pPr>
      <w:r w:rsidRPr="00A11CBF">
        <w:rPr>
          <w:rFonts w:ascii="Times New Roman" w:eastAsia="Times New Roman" w:hAnsi="Times New Roman" w:cs="Times New Roman"/>
          <w:sz w:val="16"/>
          <w:szCs w:val="16"/>
        </w:rPr>
        <w:t xml:space="preserve">(фамилия, имя, отчество (при наличии) застройщика, </w:t>
      </w:r>
    </w:p>
    <w:p w:rsidR="00016689" w:rsidRPr="00A11CBF" w:rsidRDefault="00091E02" w:rsidP="00A11CBF">
      <w:pPr>
        <w:spacing w:after="0" w:line="240" w:lineRule="auto"/>
        <w:ind w:left="5149" w:hanging="204"/>
        <w:rPr>
          <w:rFonts w:ascii="Times New Roman" w:hAnsi="Times New Roman" w:cs="Times New Roman"/>
          <w:sz w:val="16"/>
          <w:szCs w:val="16"/>
        </w:rPr>
      </w:pPr>
      <w:r w:rsidRPr="00A11CBF">
        <w:rPr>
          <w:rFonts w:ascii="Times New Roman" w:eastAsia="Times New Roman" w:hAnsi="Times New Roman" w:cs="Times New Roman"/>
          <w:sz w:val="16"/>
          <w:szCs w:val="16"/>
        </w:rPr>
        <w:t>ОГРНИП (для физического лица, зарегистрированного в качестве индивидуального предпринимателя) –</w:t>
      </w:r>
      <w:r w:rsidRPr="00A11CBF">
        <w:rPr>
          <w:rFonts w:ascii="Times New Roman" w:eastAsia="Times New Roman" w:hAnsi="Times New Roman" w:cs="Times New Roman"/>
          <w:sz w:val="16"/>
          <w:szCs w:val="16"/>
          <w:vertAlign w:val="subscript"/>
        </w:rPr>
        <w:t xml:space="preserve">  </w:t>
      </w:r>
      <w:r w:rsidRPr="00A11CBF">
        <w:rPr>
          <w:rFonts w:ascii="Times New Roman" w:eastAsia="Times New Roman" w:hAnsi="Times New Roman" w:cs="Times New Roman"/>
          <w:sz w:val="16"/>
          <w:szCs w:val="16"/>
        </w:rPr>
        <w:t>для физического лица, полное наименование застройщика, ИНН, ОГРН – для юридического лица,</w:t>
      </w:r>
      <w:r w:rsidRPr="00A11CBF">
        <w:rPr>
          <w:rFonts w:ascii="Times New Roman" w:eastAsia="Times New Roman" w:hAnsi="Times New Roman" w:cs="Times New Roman"/>
          <w:sz w:val="16"/>
          <w:szCs w:val="16"/>
          <w:vertAlign w:val="subscript"/>
        </w:rPr>
        <w:t xml:space="preserve"> </w:t>
      </w:r>
    </w:p>
    <w:p w:rsidR="00016689" w:rsidRPr="005B64AC" w:rsidRDefault="00091E02" w:rsidP="00C27F81">
      <w:pPr>
        <w:spacing w:after="0" w:line="240" w:lineRule="auto"/>
        <w:ind w:right="218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016689" w:rsidRPr="005B64AC" w:rsidRDefault="008479D4" w:rsidP="00C27F81">
      <w:pPr>
        <w:spacing w:after="0" w:line="240" w:lineRule="auto"/>
        <w:ind w:left="479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</w:r>
      <w:r>
        <w:rPr>
          <w:rFonts w:ascii="Times New Roman" w:hAnsi="Times New Roman" w:cs="Times New Roman"/>
          <w:noProof/>
          <w:sz w:val="24"/>
          <w:szCs w:val="24"/>
        </w:rPr>
        <w:pict>
          <v:group id="Group 80418" o:spid="_x0000_s1032" style="width:258pt;height:1.45pt;mso-position-horizontal-relative:char;mso-position-vertical-relative:line" coordsize="32769,182">
            <v:shape id="Shape 90621" o:spid="_x0000_s1033" style="position:absolute;width:32769;height:182" coordsize="3276905,18291" path="m,l3276905,r,18291l,18291,,e" fillcolor="black" stroked="f" strokeweight="0">
              <v:stroke opacity="0" miterlimit="10" joinstyle="miter"/>
            </v:shape>
            <w10:wrap type="none"/>
            <w10:anchorlock/>
          </v:group>
        </w:pict>
      </w:r>
    </w:p>
    <w:p w:rsidR="00016689" w:rsidRPr="00A11CBF" w:rsidRDefault="00091E02" w:rsidP="00C27F81">
      <w:pPr>
        <w:spacing w:after="0" w:line="240" w:lineRule="auto"/>
        <w:ind w:left="4793" w:right="32" w:hanging="10"/>
        <w:jc w:val="center"/>
        <w:rPr>
          <w:rFonts w:ascii="Times New Roman" w:hAnsi="Times New Roman" w:cs="Times New Roman"/>
          <w:sz w:val="16"/>
          <w:szCs w:val="16"/>
        </w:rPr>
      </w:pPr>
      <w:r w:rsidRPr="00A11CBF">
        <w:rPr>
          <w:rFonts w:ascii="Times New Roman" w:eastAsia="Times New Roman" w:hAnsi="Times New Roman" w:cs="Times New Roman"/>
          <w:sz w:val="16"/>
          <w:szCs w:val="16"/>
        </w:rPr>
        <w:t xml:space="preserve">почтовый индекс и адрес, телефон, адрес электронной почты) </w:t>
      </w:r>
    </w:p>
    <w:p w:rsidR="00016689" w:rsidRPr="005B64AC" w:rsidRDefault="00091E02" w:rsidP="00C27F81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6689" w:rsidRPr="005B64AC" w:rsidRDefault="00091E02" w:rsidP="00C27F8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6689" w:rsidRPr="005B64AC" w:rsidRDefault="00091E02" w:rsidP="00A11CBF">
      <w:pPr>
        <w:spacing w:after="0" w:line="240" w:lineRule="auto"/>
        <w:ind w:right="73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b/>
          <w:sz w:val="24"/>
          <w:szCs w:val="24"/>
        </w:rPr>
        <w:t>Р Е Ш Е Н И Е</w:t>
      </w:r>
    </w:p>
    <w:p w:rsidR="00016689" w:rsidRDefault="00091E02" w:rsidP="00A11C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b/>
          <w:sz w:val="24"/>
          <w:szCs w:val="24"/>
        </w:rPr>
        <w:t>об оставлении заявления</w:t>
      </w:r>
      <w:r w:rsidRPr="005B64AC">
        <w:rPr>
          <w:rFonts w:ascii="Times New Roman" w:hAnsi="Times New Roman" w:cs="Times New Roman"/>
          <w:sz w:val="24"/>
          <w:szCs w:val="24"/>
        </w:rPr>
        <w:t xml:space="preserve"> </w:t>
      </w:r>
      <w:r w:rsidRPr="005B64AC">
        <w:rPr>
          <w:rFonts w:ascii="Times New Roman" w:eastAsia="Times New Roman" w:hAnsi="Times New Roman" w:cs="Times New Roman"/>
          <w:b/>
          <w:sz w:val="24"/>
          <w:szCs w:val="24"/>
        </w:rPr>
        <w:t>о выдаче разрешения на ввод объекта в эксплуатацию без рассмотрения</w:t>
      </w:r>
    </w:p>
    <w:p w:rsidR="00A11CBF" w:rsidRPr="005B64AC" w:rsidRDefault="00A11CBF" w:rsidP="00A11CBF">
      <w:pPr>
        <w:spacing w:after="0" w:line="240" w:lineRule="auto"/>
        <w:ind w:left="2910" w:hanging="2134"/>
        <w:jc w:val="both"/>
        <w:rPr>
          <w:rFonts w:ascii="Times New Roman" w:hAnsi="Times New Roman" w:cs="Times New Roman"/>
          <w:sz w:val="24"/>
          <w:szCs w:val="24"/>
        </w:rPr>
      </w:pPr>
    </w:p>
    <w:p w:rsidR="00016689" w:rsidRPr="005B64AC" w:rsidRDefault="00A11CBF" w:rsidP="00A11CBF">
      <w:pPr>
        <w:spacing w:after="0" w:line="240" w:lineRule="auto"/>
        <w:ind w:right="215" w:hanging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091E02" w:rsidRPr="005B64AC">
        <w:rPr>
          <w:rFonts w:ascii="Times New Roman" w:eastAsia="Times New Roman" w:hAnsi="Times New Roman" w:cs="Times New Roman"/>
          <w:sz w:val="24"/>
          <w:szCs w:val="24"/>
        </w:rPr>
        <w:t xml:space="preserve">На основании Вашего заявления от __________№ _________ об оставлении </w:t>
      </w:r>
    </w:p>
    <w:p w:rsidR="00016689" w:rsidRDefault="00A11CBF" w:rsidP="00A11CBF">
      <w:pPr>
        <w:tabs>
          <w:tab w:val="center" w:pos="2124"/>
          <w:tab w:val="center" w:pos="2833"/>
          <w:tab w:val="center" w:pos="3541"/>
          <w:tab w:val="center" w:pos="5944"/>
        </w:tabs>
        <w:spacing w:after="0" w:line="240" w:lineRule="auto"/>
        <w:ind w:left="-15"/>
        <w:jc w:val="both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="00091E02" w:rsidRPr="005B64AC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   </w:t>
      </w:r>
      <w:r w:rsidR="00091E02" w:rsidRPr="00A11CBF">
        <w:rPr>
          <w:rFonts w:ascii="Times New Roman" w:eastAsia="Times New Roman" w:hAnsi="Times New Roman" w:cs="Times New Roman"/>
          <w:sz w:val="16"/>
          <w:szCs w:val="16"/>
        </w:rPr>
        <w:t xml:space="preserve">(дата и номер регистрации) </w:t>
      </w:r>
    </w:p>
    <w:p w:rsidR="00A11CBF" w:rsidRPr="00A11CBF" w:rsidRDefault="00A11CBF" w:rsidP="00A11CBF">
      <w:pPr>
        <w:tabs>
          <w:tab w:val="center" w:pos="2124"/>
          <w:tab w:val="center" w:pos="2833"/>
          <w:tab w:val="center" w:pos="3541"/>
          <w:tab w:val="center" w:pos="5944"/>
        </w:tabs>
        <w:spacing w:after="0" w:line="240" w:lineRule="auto"/>
        <w:ind w:left="-15"/>
        <w:jc w:val="both"/>
        <w:rPr>
          <w:rFonts w:ascii="Times New Roman" w:hAnsi="Times New Roman" w:cs="Times New Roman"/>
          <w:sz w:val="16"/>
          <w:szCs w:val="16"/>
        </w:rPr>
      </w:pPr>
    </w:p>
    <w:p w:rsidR="00016689" w:rsidRPr="005B64AC" w:rsidRDefault="00091E02" w:rsidP="00A11CBF">
      <w:pPr>
        <w:spacing w:after="0" w:line="240" w:lineRule="auto"/>
        <w:ind w:left="9" w:right="83" w:hanging="10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заявления о выдаче разрешения на ввод объекта в эксплуатацию без рассмотрения  </w:t>
      </w:r>
    </w:p>
    <w:p w:rsidR="00016689" w:rsidRPr="005B64AC" w:rsidRDefault="00091E02" w:rsidP="00A11CBF">
      <w:pPr>
        <w:spacing w:after="0" w:line="240" w:lineRule="auto"/>
        <w:ind w:left="5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______________________________________________________________________ </w:t>
      </w:r>
    </w:p>
    <w:p w:rsidR="00016689" w:rsidRDefault="00091E02" w:rsidP="00A11CBF">
      <w:pPr>
        <w:spacing w:after="0" w:line="240" w:lineRule="auto"/>
        <w:ind w:left="415" w:hanging="199"/>
        <w:jc w:val="both"/>
        <w:rPr>
          <w:rFonts w:ascii="Times New Roman" w:eastAsia="Times New Roman" w:hAnsi="Times New Roman" w:cs="Times New Roman"/>
          <w:sz w:val="16"/>
          <w:szCs w:val="16"/>
          <w:vertAlign w:val="subscript"/>
        </w:rPr>
      </w:pPr>
      <w:r w:rsidRPr="00A11CBF">
        <w:rPr>
          <w:rFonts w:ascii="Times New Roman" w:eastAsia="Times New Roman" w:hAnsi="Times New Roman" w:cs="Times New Roman"/>
          <w:sz w:val="16"/>
          <w:szCs w:val="16"/>
        </w:rPr>
        <w:t>(наименование уполномоченного на выдачу разрешений на ввод объекта в эксплуатацию федерального органа исполнительной власти, органа исполнительной власти субъекта Российской Федерации, органа местного самоуправления, организации)</w:t>
      </w:r>
      <w:r w:rsidRPr="00A11CBF">
        <w:rPr>
          <w:rFonts w:ascii="Times New Roman" w:eastAsia="Times New Roman" w:hAnsi="Times New Roman" w:cs="Times New Roman"/>
          <w:sz w:val="16"/>
          <w:szCs w:val="16"/>
          <w:vertAlign w:val="subscript"/>
        </w:rPr>
        <w:t xml:space="preserve"> </w:t>
      </w:r>
    </w:p>
    <w:p w:rsidR="00A11CBF" w:rsidRPr="00A11CBF" w:rsidRDefault="00A11CBF" w:rsidP="00A11CBF">
      <w:pPr>
        <w:spacing w:after="0" w:line="240" w:lineRule="auto"/>
        <w:ind w:left="415" w:hanging="199"/>
        <w:jc w:val="both"/>
        <w:rPr>
          <w:rFonts w:ascii="Times New Roman" w:hAnsi="Times New Roman" w:cs="Times New Roman"/>
          <w:sz w:val="16"/>
          <w:szCs w:val="16"/>
        </w:rPr>
      </w:pPr>
    </w:p>
    <w:p w:rsidR="00016689" w:rsidRPr="005B64AC" w:rsidRDefault="00091E02" w:rsidP="00A11CBF">
      <w:pPr>
        <w:spacing w:after="0" w:line="240" w:lineRule="auto"/>
        <w:ind w:left="-1" w:right="83" w:firstLine="1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принято решение </w:t>
      </w:r>
      <w:proofErr w:type="gramStart"/>
      <w:r w:rsidRPr="005B64AC">
        <w:rPr>
          <w:rFonts w:ascii="Times New Roman" w:eastAsia="Times New Roman" w:hAnsi="Times New Roman" w:cs="Times New Roman"/>
          <w:sz w:val="24"/>
          <w:szCs w:val="24"/>
        </w:rPr>
        <w:t>об оставлении заявления о выдаче разрешения на ввод объекта в эксплуатацию</w:t>
      </w:r>
      <w:r w:rsidRPr="005B64AC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>от _____________№___________  без рассмотрения</w:t>
      </w:r>
      <w:proofErr w:type="gramEnd"/>
      <w:r w:rsidRPr="005B64AC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5B64AC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 </w:t>
      </w:r>
    </w:p>
    <w:p w:rsidR="00016689" w:rsidRPr="00A11CBF" w:rsidRDefault="00A11CBF" w:rsidP="00A11CBF">
      <w:pPr>
        <w:spacing w:after="0" w:line="240" w:lineRule="auto"/>
        <w:ind w:left="-5" w:hanging="1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</w:t>
      </w:r>
      <w:r w:rsidR="00091E02" w:rsidRPr="00A11CBF">
        <w:rPr>
          <w:rFonts w:ascii="Times New Roman" w:eastAsia="Times New Roman" w:hAnsi="Times New Roman" w:cs="Times New Roman"/>
          <w:sz w:val="16"/>
          <w:szCs w:val="16"/>
        </w:rPr>
        <w:t xml:space="preserve">(дата и номер регистрации) </w:t>
      </w:r>
    </w:p>
    <w:p w:rsidR="00016689" w:rsidRPr="005B64AC" w:rsidRDefault="00091E02" w:rsidP="00A11CBF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6689" w:rsidRPr="005B64AC" w:rsidRDefault="00091E02" w:rsidP="00A11C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6689" w:rsidRPr="005B64AC" w:rsidRDefault="00091E02" w:rsidP="00A11CBF">
      <w:pPr>
        <w:spacing w:after="0" w:line="240" w:lineRule="auto"/>
        <w:ind w:left="1560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</w:p>
    <w:p w:rsidR="00016689" w:rsidRPr="005B64AC" w:rsidRDefault="008479D4" w:rsidP="00A11C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</w:r>
      <w:r>
        <w:rPr>
          <w:rFonts w:ascii="Times New Roman" w:hAnsi="Times New Roman" w:cs="Times New Roman"/>
          <w:noProof/>
          <w:sz w:val="24"/>
          <w:szCs w:val="24"/>
        </w:rPr>
        <w:pict>
          <v:group id="Group 80419" o:spid="_x0000_s1028" style="width:473.55pt;height:.5pt;mso-position-horizontal-relative:char;mso-position-vertical-relative:line" coordsize="60142,61">
            <v:shape id="Shape 90625" o:spid="_x0000_s1031" style="position:absolute;width:19816;height:91" coordsize="1981632,9144" path="m,l1981632,r,9144l,9144,,e" fillcolor="black" stroked="f" strokeweight="0">
              <v:stroke opacity="0" miterlimit="10" joinstyle="miter"/>
            </v:shape>
            <v:shape id="Shape 90626" o:spid="_x0000_s1030" style="position:absolute;left:21614;width:14402;height:91" coordsize="1440295,9144" path="m,l1440295,r,9144l,9144,,e" fillcolor="black" stroked="f" strokeweight="0">
              <v:stroke opacity="0" miterlimit="10" joinstyle="miter"/>
            </v:shape>
            <v:shape id="Shape 90627" o:spid="_x0000_s1029" style="position:absolute;left:37815;width:22326;height:91" coordsize="2232698,9144" path="m,l2232698,r,9144l,9144,,e" fillcolor="black" stroked="f" strokeweight="0">
              <v:stroke opacity="0" miterlimit="10" joinstyle="miter"/>
            </v:shape>
            <w10:wrap type="none"/>
            <w10:anchorlock/>
          </v:group>
        </w:pict>
      </w:r>
    </w:p>
    <w:p w:rsidR="00016689" w:rsidRPr="00A11CBF" w:rsidRDefault="00091E02" w:rsidP="00A11CBF">
      <w:pPr>
        <w:tabs>
          <w:tab w:val="center" w:pos="1559"/>
          <w:tab w:val="center" w:pos="3150"/>
          <w:tab w:val="center" w:pos="4538"/>
          <w:tab w:val="center" w:pos="5701"/>
          <w:tab w:val="center" w:pos="7711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5B64AC">
        <w:rPr>
          <w:rFonts w:ascii="Times New Roman" w:hAnsi="Times New Roman" w:cs="Times New Roman"/>
          <w:sz w:val="24"/>
          <w:szCs w:val="24"/>
        </w:rPr>
        <w:tab/>
      </w:r>
      <w:r w:rsidRPr="00A11CBF">
        <w:rPr>
          <w:rFonts w:ascii="Times New Roman" w:eastAsia="Times New Roman" w:hAnsi="Times New Roman" w:cs="Times New Roman"/>
          <w:sz w:val="16"/>
          <w:szCs w:val="16"/>
        </w:rPr>
        <w:t xml:space="preserve">(должность) </w:t>
      </w:r>
      <w:r w:rsidRPr="00A11CBF">
        <w:rPr>
          <w:rFonts w:ascii="Times New Roman" w:eastAsia="Times New Roman" w:hAnsi="Times New Roman" w:cs="Times New Roman"/>
          <w:sz w:val="16"/>
          <w:szCs w:val="16"/>
        </w:rPr>
        <w:tab/>
      </w:r>
      <w:r w:rsidRPr="00A11CBF">
        <w:rPr>
          <w:rFonts w:ascii="Times New Roman" w:eastAsia="Times New Roman" w:hAnsi="Times New Roman" w:cs="Times New Roman"/>
          <w:sz w:val="16"/>
          <w:szCs w:val="16"/>
          <w:vertAlign w:val="subscript"/>
        </w:rPr>
        <w:t xml:space="preserve"> </w:t>
      </w:r>
      <w:r w:rsidRPr="00A11CBF">
        <w:rPr>
          <w:rFonts w:ascii="Times New Roman" w:eastAsia="Times New Roman" w:hAnsi="Times New Roman" w:cs="Times New Roman"/>
          <w:sz w:val="16"/>
          <w:szCs w:val="16"/>
          <w:vertAlign w:val="subscript"/>
        </w:rPr>
        <w:tab/>
      </w:r>
      <w:r w:rsidRPr="00A11CBF">
        <w:rPr>
          <w:rFonts w:ascii="Times New Roman" w:eastAsia="Times New Roman" w:hAnsi="Times New Roman" w:cs="Times New Roman"/>
          <w:sz w:val="16"/>
          <w:szCs w:val="16"/>
        </w:rPr>
        <w:t xml:space="preserve">(подпись) </w:t>
      </w:r>
      <w:r w:rsidRPr="00A11CBF">
        <w:rPr>
          <w:rFonts w:ascii="Times New Roman" w:eastAsia="Times New Roman" w:hAnsi="Times New Roman" w:cs="Times New Roman"/>
          <w:sz w:val="16"/>
          <w:szCs w:val="16"/>
        </w:rPr>
        <w:tab/>
      </w:r>
      <w:r w:rsidRPr="00A11CBF">
        <w:rPr>
          <w:rFonts w:ascii="Times New Roman" w:eastAsia="Times New Roman" w:hAnsi="Times New Roman" w:cs="Times New Roman"/>
          <w:sz w:val="16"/>
          <w:szCs w:val="16"/>
          <w:vertAlign w:val="subscript"/>
        </w:rPr>
        <w:t xml:space="preserve"> </w:t>
      </w:r>
      <w:r w:rsidRPr="00A11CBF">
        <w:rPr>
          <w:rFonts w:ascii="Times New Roman" w:eastAsia="Times New Roman" w:hAnsi="Times New Roman" w:cs="Times New Roman"/>
          <w:sz w:val="16"/>
          <w:szCs w:val="16"/>
          <w:vertAlign w:val="subscript"/>
        </w:rPr>
        <w:tab/>
      </w:r>
      <w:r w:rsidRPr="00A11CBF">
        <w:rPr>
          <w:rFonts w:ascii="Times New Roman" w:eastAsia="Times New Roman" w:hAnsi="Times New Roman" w:cs="Times New Roman"/>
          <w:sz w:val="16"/>
          <w:szCs w:val="16"/>
        </w:rPr>
        <w:t xml:space="preserve">(фамилия, имя, отчество (при наличии) </w:t>
      </w:r>
    </w:p>
    <w:p w:rsidR="00A11CBF" w:rsidRDefault="00091E02" w:rsidP="00A11CBF">
      <w:pPr>
        <w:spacing w:after="0" w:line="240" w:lineRule="auto"/>
        <w:ind w:left="9" w:right="9425" w:hanging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11CBF" w:rsidRDefault="00A11CBF" w:rsidP="00A11CBF">
      <w:pPr>
        <w:spacing w:after="0" w:line="240" w:lineRule="auto"/>
        <w:ind w:left="9" w:right="9425" w:hanging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16689" w:rsidRPr="005B64AC" w:rsidRDefault="00091E02" w:rsidP="00A11CBF">
      <w:pPr>
        <w:spacing w:after="0" w:line="240" w:lineRule="auto"/>
        <w:ind w:left="9" w:right="9425" w:hanging="10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Дата </w:t>
      </w:r>
    </w:p>
    <w:p w:rsidR="00016689" w:rsidRPr="005B64AC" w:rsidRDefault="00091E02" w:rsidP="00A11C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B64AC"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</w:p>
    <w:p w:rsidR="00016689" w:rsidRPr="005B64AC" w:rsidRDefault="00016689" w:rsidP="005B64AC">
      <w:pPr>
        <w:spacing w:after="0" w:line="360" w:lineRule="auto"/>
        <w:rPr>
          <w:rFonts w:ascii="Times New Roman" w:hAnsi="Times New Roman" w:cs="Times New Roman"/>
          <w:sz w:val="24"/>
          <w:szCs w:val="24"/>
        </w:rPr>
        <w:sectPr w:rsidR="00016689" w:rsidRPr="005B64AC" w:rsidSect="001F43A3">
          <w:headerReference w:type="even" r:id="rId8"/>
          <w:headerReference w:type="default" r:id="rId9"/>
          <w:headerReference w:type="first" r:id="rId10"/>
          <w:pgSz w:w="11906" w:h="16838"/>
          <w:pgMar w:top="547" w:right="780" w:bottom="1154" w:left="1133" w:header="0" w:footer="0" w:gutter="0"/>
          <w:cols w:space="720"/>
          <w:titlePg/>
          <w:docGrid w:linePitch="299"/>
        </w:sectPr>
      </w:pPr>
    </w:p>
    <w:p w:rsidR="00016689" w:rsidRPr="005B64AC" w:rsidRDefault="00091E02" w:rsidP="004F2CC4">
      <w:pPr>
        <w:spacing w:after="0" w:line="240" w:lineRule="auto"/>
        <w:ind w:left="6096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ПРИЛОЖЕНИЕ № 10 </w:t>
      </w:r>
    </w:p>
    <w:p w:rsidR="00016689" w:rsidRPr="005B64AC" w:rsidRDefault="00091E02" w:rsidP="004F2CC4">
      <w:pPr>
        <w:spacing w:after="0" w:line="240" w:lineRule="auto"/>
        <w:ind w:left="6096" w:right="194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к Административному регламенту предоставления муниципальной услуги "Выдача разрешения на ввод объекта в эксплуатацию" </w:t>
      </w:r>
    </w:p>
    <w:p w:rsidR="00016689" w:rsidRPr="005B64AC" w:rsidRDefault="00091E02" w:rsidP="00A11CBF">
      <w:pPr>
        <w:spacing w:after="0" w:line="240" w:lineRule="auto"/>
        <w:ind w:left="548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016689" w:rsidRPr="005B64AC" w:rsidRDefault="00091E02" w:rsidP="004F2CC4">
      <w:pPr>
        <w:spacing w:after="0" w:line="240" w:lineRule="auto"/>
        <w:ind w:left="478"/>
        <w:jc w:val="center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b/>
          <w:sz w:val="24"/>
          <w:szCs w:val="24"/>
        </w:rPr>
        <w:t>Состав, последовательность и сроки выполнения административных процедур (действий) при предоставлении государственной</w:t>
      </w:r>
      <w:r w:rsidR="004F2CC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B64AC">
        <w:rPr>
          <w:rFonts w:ascii="Times New Roman" w:eastAsia="Times New Roman" w:hAnsi="Times New Roman" w:cs="Times New Roman"/>
          <w:b/>
          <w:sz w:val="24"/>
          <w:szCs w:val="24"/>
        </w:rPr>
        <w:t xml:space="preserve">(муниципальной) услуги </w:t>
      </w:r>
    </w:p>
    <w:tbl>
      <w:tblPr>
        <w:tblStyle w:val="TableGrid"/>
        <w:tblW w:w="15250" w:type="dxa"/>
        <w:tblInd w:w="-312" w:type="dxa"/>
        <w:tblCellMar>
          <w:top w:w="9" w:type="dxa"/>
          <w:right w:w="48" w:type="dxa"/>
        </w:tblCellMar>
        <w:tblLook w:val="04A0"/>
      </w:tblPr>
      <w:tblGrid>
        <w:gridCol w:w="2311"/>
        <w:gridCol w:w="3070"/>
        <w:gridCol w:w="1678"/>
        <w:gridCol w:w="2066"/>
        <w:gridCol w:w="1991"/>
        <w:gridCol w:w="399"/>
        <w:gridCol w:w="1353"/>
        <w:gridCol w:w="2382"/>
      </w:tblGrid>
      <w:tr w:rsidR="004F2CC4" w:rsidRPr="005B64AC" w:rsidTr="004F2CC4">
        <w:trPr>
          <w:trHeight w:val="2172"/>
        </w:trPr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689" w:rsidRPr="005B64AC" w:rsidRDefault="00091E02" w:rsidP="00A11CBF">
            <w:pPr>
              <w:ind w:left="115" w:right="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Основание для начала </w:t>
            </w:r>
          </w:p>
          <w:p w:rsidR="00016689" w:rsidRPr="005B64AC" w:rsidRDefault="00091E02" w:rsidP="00A11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административной процедуры 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689" w:rsidRPr="005B64AC" w:rsidRDefault="00091E02" w:rsidP="00A11CBF">
            <w:pPr>
              <w:ind w:left="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административных действий 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689" w:rsidRPr="005B64AC" w:rsidRDefault="00091E02" w:rsidP="00A11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выполнения </w:t>
            </w:r>
          </w:p>
          <w:p w:rsidR="00016689" w:rsidRPr="005B64AC" w:rsidRDefault="00091E02" w:rsidP="00A11CBF">
            <w:pPr>
              <w:ind w:left="128" w:right="9" w:hanging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</w:t>
            </w:r>
            <w:proofErr w:type="spellEnd"/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>вных</w:t>
            </w:r>
            <w:proofErr w:type="spellEnd"/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действий 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A11CBF">
            <w:pPr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Должностное лицо, </w:t>
            </w:r>
          </w:p>
          <w:p w:rsidR="00016689" w:rsidRPr="005B64AC" w:rsidRDefault="00091E02" w:rsidP="002614D6">
            <w:pPr>
              <w:tabs>
                <w:tab w:val="left" w:pos="1018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ответственное за </w:t>
            </w:r>
          </w:p>
          <w:p w:rsidR="00016689" w:rsidRPr="005B64AC" w:rsidRDefault="00091E02" w:rsidP="002614D6">
            <w:pPr>
              <w:ind w:right="-1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</w:t>
            </w:r>
          </w:p>
          <w:p w:rsidR="00016689" w:rsidRPr="005B64AC" w:rsidRDefault="00091E02" w:rsidP="002614D6">
            <w:pPr>
              <w:ind w:left="8" w:hanging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административного действия 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689" w:rsidRPr="005B64AC" w:rsidRDefault="00091E02" w:rsidP="00A11CBF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выполнения </w:t>
            </w:r>
          </w:p>
          <w:p w:rsidR="00016689" w:rsidRPr="005B64AC" w:rsidRDefault="00091E02" w:rsidP="00A11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</w:t>
            </w:r>
            <w:proofErr w:type="spellEnd"/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ого действия/ </w:t>
            </w:r>
          </w:p>
          <w:p w:rsidR="00016689" w:rsidRPr="005B64AC" w:rsidRDefault="00091E02" w:rsidP="00A11CBF">
            <w:pPr>
              <w:ind w:lef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используемая </w:t>
            </w:r>
          </w:p>
          <w:p w:rsidR="00016689" w:rsidRPr="005B64AC" w:rsidRDefault="00091E02" w:rsidP="004F2CC4">
            <w:pPr>
              <w:ind w:left="89" w:right="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информационная система 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16689" w:rsidRPr="005B64AC" w:rsidRDefault="00016689" w:rsidP="00A11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016689" w:rsidRPr="005B64AC" w:rsidRDefault="00091E02" w:rsidP="00A11CBF">
            <w:pPr>
              <w:ind w:left="19" w:hanging="19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Критерии принятия решения 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689" w:rsidRPr="005B64AC" w:rsidRDefault="00091E02" w:rsidP="00A11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 административного </w:t>
            </w:r>
          </w:p>
          <w:p w:rsidR="00016689" w:rsidRPr="005B64AC" w:rsidRDefault="00091E02" w:rsidP="00A11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действия, способ фиксации </w:t>
            </w:r>
          </w:p>
        </w:tc>
      </w:tr>
      <w:tr w:rsidR="004F2CC4" w:rsidRPr="005B64AC" w:rsidTr="004F2CC4">
        <w:trPr>
          <w:trHeight w:val="286"/>
        </w:trPr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A11CBF">
            <w:pPr>
              <w:ind w:left="4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A11CBF">
            <w:pPr>
              <w:ind w:lef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A11CBF">
            <w:pPr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A11CBF">
            <w:pPr>
              <w:ind w:lef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A11CBF">
            <w:pPr>
              <w:ind w:left="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16689" w:rsidRPr="005B64AC" w:rsidRDefault="00016689" w:rsidP="00A11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A11CBF">
            <w:pPr>
              <w:ind w:left="439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A11CBF">
            <w:pPr>
              <w:ind w:lef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</w:t>
            </w:r>
          </w:p>
        </w:tc>
      </w:tr>
      <w:tr w:rsidR="00016689" w:rsidRPr="005B64AC" w:rsidTr="002614D6">
        <w:trPr>
          <w:trHeight w:val="288"/>
        </w:trPr>
        <w:tc>
          <w:tcPr>
            <w:tcW w:w="2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16689" w:rsidRPr="005B64AC" w:rsidRDefault="00016689" w:rsidP="00A11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16689" w:rsidRPr="005B64AC" w:rsidRDefault="00091E02" w:rsidP="00A11CBF">
            <w:pPr>
              <w:ind w:left="2823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 w:rsidRPr="005B64A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Проверка документов и регистрация заявления </w:t>
            </w:r>
          </w:p>
        </w:tc>
        <w:tc>
          <w:tcPr>
            <w:tcW w:w="139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16689" w:rsidRPr="005B64AC" w:rsidRDefault="00016689" w:rsidP="00A11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16689" w:rsidP="00A11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CC4" w:rsidRPr="005B64AC" w:rsidTr="002614D6">
        <w:trPr>
          <w:trHeight w:val="2173"/>
        </w:trPr>
        <w:tc>
          <w:tcPr>
            <w:tcW w:w="23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2CC4" w:rsidRPr="005B64AC" w:rsidRDefault="004F2CC4" w:rsidP="00A11CBF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Поступление заявления и документов для предоставления муниципальной услуги в </w:t>
            </w:r>
          </w:p>
          <w:p w:rsidR="004F2CC4" w:rsidRPr="005B64AC" w:rsidRDefault="004F2CC4" w:rsidP="008A2E7A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</w:t>
            </w:r>
            <w:r w:rsidR="008A2E7A">
              <w:rPr>
                <w:rFonts w:ascii="Times New Roman" w:eastAsia="Times New Roman" w:hAnsi="Times New Roman" w:cs="Times New Roman"/>
                <w:sz w:val="24"/>
                <w:szCs w:val="24"/>
              </w:rPr>
              <w:t>олномоченный орган</w:t>
            </w: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CC4" w:rsidRPr="005B64AC" w:rsidRDefault="004F2CC4" w:rsidP="00A11CBF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 и проверка комплектности документов на наличие/отсутствие оснований для отказа в приеме документов, предусмотренных </w:t>
            </w:r>
          </w:p>
          <w:p w:rsidR="004F2CC4" w:rsidRPr="005B64AC" w:rsidRDefault="004F2CC4" w:rsidP="004F2CC4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пунктом 2.16 Административного регламента </w:t>
            </w:r>
          </w:p>
        </w:tc>
        <w:tc>
          <w:tcPr>
            <w:tcW w:w="1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2CC4" w:rsidRPr="005B64AC" w:rsidRDefault="004F2CC4" w:rsidP="00A11CBF">
            <w:pPr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1 рабочего дня </w:t>
            </w:r>
          </w:p>
        </w:tc>
        <w:tc>
          <w:tcPr>
            <w:tcW w:w="18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CC4" w:rsidRPr="005B64AC" w:rsidRDefault="008A2E7A" w:rsidP="008A2E7A">
            <w:pPr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8A2E7A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 Уполномоченного органа, ответственное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регистрацию корреспонденции</w:t>
            </w:r>
            <w:r w:rsidRPr="008A2E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CC4" w:rsidRPr="005B64AC" w:rsidRDefault="004F2CC4" w:rsidP="00A11CBF">
            <w:pPr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r w:rsidR="008A2E7A">
              <w:rPr>
                <w:rFonts w:ascii="Times New Roman" w:hAnsi="Times New Roman" w:cs="Times New Roman"/>
                <w:sz w:val="24"/>
                <w:szCs w:val="24"/>
              </w:rPr>
              <w:t>олномоченный орган</w:t>
            </w: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 ГИС / ПГС </w:t>
            </w:r>
          </w:p>
          <w:p w:rsidR="004F2CC4" w:rsidRPr="005B64AC" w:rsidRDefault="004F2CC4" w:rsidP="00A11CBF">
            <w:pPr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F2CC4" w:rsidRPr="005B64AC" w:rsidRDefault="004F2CC4" w:rsidP="004F2CC4">
            <w:pPr>
              <w:ind w:left="110" w:right="-13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  <w:p w:rsidR="004F2CC4" w:rsidRPr="005B64AC" w:rsidRDefault="004F2CC4" w:rsidP="004F2C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CC4" w:rsidRPr="00F75E96" w:rsidRDefault="004F2CC4" w:rsidP="00A11CBF">
            <w:pPr>
              <w:ind w:left="110" w:right="11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регистрация заявления и документов в ГИС (присвоение номера и датирование);  </w:t>
            </w:r>
            <w:r w:rsidRPr="00F75E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назначение должностного лица, ответственного за предоставление  муниципальной услуги, и передача ему документов </w:t>
            </w:r>
          </w:p>
          <w:p w:rsidR="004F2CC4" w:rsidRPr="005B64AC" w:rsidRDefault="004F2CC4" w:rsidP="00A11CBF">
            <w:pPr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F2CC4" w:rsidRPr="005B64AC" w:rsidTr="002614D6">
        <w:trPr>
          <w:trHeight w:val="111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F2CC4" w:rsidRPr="005B64AC" w:rsidRDefault="004F2CC4" w:rsidP="00A11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CC4" w:rsidRPr="005B64AC" w:rsidRDefault="004F2CC4" w:rsidP="00A11CBF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Принятие решения об отказе в приеме документов, в случае выявления оснований для отказа в приеме документов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CC4" w:rsidRPr="005B64AC" w:rsidRDefault="004F2CC4" w:rsidP="00A11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CC4" w:rsidRPr="005B64AC" w:rsidRDefault="004F2CC4" w:rsidP="00A11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CC4" w:rsidRPr="005B64AC" w:rsidRDefault="004F2CC4" w:rsidP="00A11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CC4" w:rsidRPr="005B64AC" w:rsidRDefault="004F2CC4" w:rsidP="00A11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CC4" w:rsidRPr="005B64AC" w:rsidRDefault="004F2CC4" w:rsidP="00A11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6689" w:rsidRPr="005B64AC" w:rsidRDefault="00016689" w:rsidP="00A11CBF">
      <w:pPr>
        <w:spacing w:after="0" w:line="240" w:lineRule="auto"/>
        <w:ind w:left="-1133" w:right="15643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5216" w:type="dxa"/>
        <w:tblInd w:w="-312" w:type="dxa"/>
        <w:tblCellMar>
          <w:top w:w="9" w:type="dxa"/>
          <w:left w:w="108" w:type="dxa"/>
          <w:right w:w="83" w:type="dxa"/>
        </w:tblCellMar>
        <w:tblLook w:val="04A0"/>
      </w:tblPr>
      <w:tblGrid>
        <w:gridCol w:w="2304"/>
        <w:gridCol w:w="2199"/>
        <w:gridCol w:w="2165"/>
        <w:gridCol w:w="2209"/>
        <w:gridCol w:w="2209"/>
        <w:gridCol w:w="1865"/>
        <w:gridCol w:w="2278"/>
      </w:tblGrid>
      <w:tr w:rsidR="00D60FFD" w:rsidRPr="005B64AC" w:rsidTr="00D60FFD">
        <w:trPr>
          <w:trHeight w:val="1838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689" w:rsidRPr="005B64AC" w:rsidRDefault="00091E02" w:rsidP="00A11CBF">
            <w:pPr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Основание для начала </w:t>
            </w:r>
          </w:p>
          <w:p w:rsidR="00016689" w:rsidRPr="005B64AC" w:rsidRDefault="00091E02" w:rsidP="00A11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административной процедуры 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689" w:rsidRPr="005B64AC" w:rsidRDefault="00091E02" w:rsidP="00A11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административных действий 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689" w:rsidRPr="005B64AC" w:rsidRDefault="00091E02" w:rsidP="00A11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выполнения </w:t>
            </w:r>
          </w:p>
          <w:p w:rsidR="00016689" w:rsidRPr="005B64AC" w:rsidRDefault="00091E02" w:rsidP="00D60FFD">
            <w:pPr>
              <w:ind w:left="20" w:hanging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административных действий 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261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Должностное лицо,</w:t>
            </w:r>
          </w:p>
          <w:p w:rsidR="00016689" w:rsidRPr="005B64AC" w:rsidRDefault="00091E02" w:rsidP="00261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ответственное за</w:t>
            </w:r>
          </w:p>
          <w:p w:rsidR="00016689" w:rsidRPr="005B64AC" w:rsidRDefault="00091E02" w:rsidP="002614D6">
            <w:pPr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</w:t>
            </w:r>
          </w:p>
          <w:p w:rsidR="00016689" w:rsidRPr="005B64AC" w:rsidRDefault="00091E02" w:rsidP="002614D6">
            <w:pPr>
              <w:ind w:left="8" w:hanging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административного действия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689" w:rsidRPr="005B64AC" w:rsidRDefault="00091E02" w:rsidP="00A11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выполнения </w:t>
            </w:r>
          </w:p>
          <w:p w:rsidR="00016689" w:rsidRPr="005B64AC" w:rsidRDefault="00091E02" w:rsidP="00A11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административного действия/ </w:t>
            </w:r>
          </w:p>
          <w:p w:rsidR="00016689" w:rsidRPr="005B64AC" w:rsidRDefault="00091E02" w:rsidP="00A11CBF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используемая </w:t>
            </w:r>
          </w:p>
          <w:p w:rsidR="00016689" w:rsidRPr="005B64AC" w:rsidRDefault="00091E02" w:rsidP="002614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информационная система 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689" w:rsidRPr="005B64AC" w:rsidRDefault="00091E02" w:rsidP="00A11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Критерии принятия решения 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689" w:rsidRPr="005B64AC" w:rsidRDefault="00091E02" w:rsidP="00A11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 административного </w:t>
            </w:r>
          </w:p>
          <w:p w:rsidR="00016689" w:rsidRPr="005B64AC" w:rsidRDefault="00091E02" w:rsidP="00A11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действия, способ фиксации </w:t>
            </w:r>
          </w:p>
        </w:tc>
      </w:tr>
      <w:tr w:rsidR="00D60FFD" w:rsidRPr="005B64AC" w:rsidTr="00D60FFD">
        <w:trPr>
          <w:trHeight w:val="288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A11CBF">
            <w:pPr>
              <w:ind w:righ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A11CBF">
            <w:pPr>
              <w:ind w:righ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A11CBF">
            <w:pPr>
              <w:ind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A11CBF">
            <w:pPr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A11CBF">
            <w:pPr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A11CBF">
            <w:pPr>
              <w:ind w:righ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A11CBF">
            <w:pPr>
              <w:ind w:righ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</w:t>
            </w:r>
          </w:p>
        </w:tc>
      </w:tr>
      <w:tr w:rsidR="00D60FFD" w:rsidRPr="005B64AC" w:rsidTr="00D60FFD">
        <w:trPr>
          <w:trHeight w:val="2004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16689" w:rsidP="00A11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A11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Регистрация заявления, в случае отсутствия оснований для отказа в приеме документов  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689" w:rsidRPr="005B64AC" w:rsidRDefault="00091E02" w:rsidP="00A11CBF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BF1178" w:rsidP="00A11CBF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BF1178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должностное лицо Уполномоченного органа, ответственное за предоставление муниципальной услуги</w:t>
            </w:r>
            <w:r w:rsidR="00091E02"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2614D6" w:rsidP="008A2E7A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r w:rsidR="008A2E7A">
              <w:rPr>
                <w:rFonts w:ascii="Times New Roman" w:hAnsi="Times New Roman" w:cs="Times New Roman"/>
                <w:sz w:val="24"/>
                <w:szCs w:val="24"/>
              </w:rPr>
              <w:t>олномоченный орган</w:t>
            </w:r>
            <w:r w:rsidR="00091E02"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/ГИС  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A11CBF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A11CBF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16689" w:rsidRPr="005B64AC" w:rsidTr="00D60FFD">
        <w:trPr>
          <w:trHeight w:val="310"/>
        </w:trPr>
        <w:tc>
          <w:tcPr>
            <w:tcW w:w="1521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A11CBF">
            <w:pPr>
              <w:ind w:left="3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Pr="005B64A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Получение сведений посредством СМЭВ </w:t>
            </w:r>
          </w:p>
        </w:tc>
      </w:tr>
      <w:tr w:rsidR="00D60FFD" w:rsidRPr="005B64AC" w:rsidTr="00D60FFD">
        <w:trPr>
          <w:trHeight w:val="3046"/>
        </w:trPr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A11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пакет </w:t>
            </w:r>
          </w:p>
          <w:p w:rsidR="00016689" w:rsidRPr="005B64AC" w:rsidRDefault="00091E02" w:rsidP="00BF11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зарегистрированных документов, поступивших </w:t>
            </w:r>
            <w:r w:rsidR="00BF1178">
              <w:rPr>
                <w:rFonts w:ascii="Times New Roman" w:eastAsia="Times New Roman" w:hAnsi="Times New Roman" w:cs="Times New Roman"/>
                <w:sz w:val="24"/>
                <w:szCs w:val="24"/>
              </w:rPr>
              <w:t>в Уполномоченный орган</w:t>
            </w:r>
            <w:r w:rsidR="00D60FFD"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A11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направление </w:t>
            </w:r>
          </w:p>
          <w:p w:rsidR="00016689" w:rsidRPr="005B64AC" w:rsidRDefault="00091E02" w:rsidP="00A11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межведомственных запросов в органы и организации 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A11CBF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день регистрации заявления и документов 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BF1178" w:rsidP="00D60FFD">
            <w:pPr>
              <w:ind w:left="2" w:right="-164"/>
              <w:rPr>
                <w:rFonts w:ascii="Times New Roman" w:hAnsi="Times New Roman" w:cs="Times New Roman"/>
                <w:sz w:val="24"/>
                <w:szCs w:val="24"/>
              </w:rPr>
            </w:pPr>
            <w:r w:rsidRPr="00BF1178">
              <w:rPr>
                <w:rFonts w:ascii="Times New Roman" w:hAnsi="Times New Roman" w:cs="Times New Roman"/>
                <w:sz w:val="24"/>
                <w:szCs w:val="24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D60FFD" w:rsidP="00BF1178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r w:rsidR="00BF1178">
              <w:rPr>
                <w:rFonts w:ascii="Times New Roman" w:hAnsi="Times New Roman" w:cs="Times New Roman"/>
                <w:sz w:val="24"/>
                <w:szCs w:val="24"/>
              </w:rPr>
              <w:t>олномоченный орган</w:t>
            </w: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1E02"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/ГИС/ ПГС / СМЭВ </w:t>
            </w: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BF1178">
            <w:pPr>
              <w:ind w:left="2" w:right="-91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отсутствие документов, необходимых для предоставления </w:t>
            </w:r>
            <w:r w:rsidR="008A2E7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услуги, находящихся в распоряжении государственны</w:t>
            </w:r>
            <w:r w:rsidR="00D60FFD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A11CBF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направление межведомственного запроса в органы (организации), предоставляющие документы (сведения), предусмотренные пунктом 2.9 Административного регламента, в том </w:t>
            </w:r>
          </w:p>
        </w:tc>
      </w:tr>
    </w:tbl>
    <w:p w:rsidR="00016689" w:rsidRPr="005B64AC" w:rsidRDefault="00091E02" w:rsidP="00A11CBF">
      <w:pPr>
        <w:spacing w:after="0" w:line="240" w:lineRule="auto"/>
        <w:ind w:left="7285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16689" w:rsidRPr="005B64AC" w:rsidRDefault="00091E02" w:rsidP="00A11CBF">
      <w:pPr>
        <w:spacing w:after="0" w:line="240" w:lineRule="auto"/>
        <w:ind w:left="7285"/>
        <w:jc w:val="both"/>
        <w:rPr>
          <w:rFonts w:ascii="Times New Roman" w:hAnsi="Times New Roman" w:cs="Times New Roman"/>
          <w:sz w:val="24"/>
          <w:szCs w:val="24"/>
        </w:rPr>
      </w:pPr>
      <w:r w:rsidRPr="005B64AC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15587" w:type="dxa"/>
        <w:tblInd w:w="-312" w:type="dxa"/>
        <w:tblCellMar>
          <w:top w:w="9" w:type="dxa"/>
          <w:left w:w="108" w:type="dxa"/>
          <w:right w:w="83" w:type="dxa"/>
        </w:tblCellMar>
        <w:tblLook w:val="04A0"/>
      </w:tblPr>
      <w:tblGrid>
        <w:gridCol w:w="2233"/>
        <w:gridCol w:w="2612"/>
        <w:gridCol w:w="2258"/>
        <w:gridCol w:w="2209"/>
        <w:gridCol w:w="2209"/>
        <w:gridCol w:w="1752"/>
        <w:gridCol w:w="2314"/>
      </w:tblGrid>
      <w:tr w:rsidR="00016689" w:rsidRPr="005B64AC" w:rsidTr="00D60FFD">
        <w:trPr>
          <w:trHeight w:val="1696"/>
        </w:trPr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689" w:rsidRPr="005B64AC" w:rsidRDefault="00091E02" w:rsidP="00A11CBF">
            <w:pPr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Основание для начала </w:t>
            </w:r>
          </w:p>
          <w:p w:rsidR="00016689" w:rsidRPr="005B64AC" w:rsidRDefault="00091E02" w:rsidP="00A11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административной процедуры </w:t>
            </w:r>
          </w:p>
        </w:tc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689" w:rsidRPr="005B64AC" w:rsidRDefault="00091E02" w:rsidP="00A11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административных действий 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689" w:rsidRPr="005B64AC" w:rsidRDefault="00091E02" w:rsidP="00A11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выполнения </w:t>
            </w:r>
          </w:p>
          <w:p w:rsidR="00016689" w:rsidRPr="005B64AC" w:rsidRDefault="00091E02" w:rsidP="00D60FFD">
            <w:pPr>
              <w:ind w:left="20" w:hanging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административных действий 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A11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Должностное лицо, </w:t>
            </w:r>
          </w:p>
          <w:p w:rsidR="00016689" w:rsidRPr="005B64AC" w:rsidRDefault="00091E02" w:rsidP="00A11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ответственное за </w:t>
            </w:r>
          </w:p>
          <w:p w:rsidR="00016689" w:rsidRPr="005B64AC" w:rsidRDefault="00091E02" w:rsidP="00D60FFD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</w:t>
            </w:r>
          </w:p>
          <w:p w:rsidR="00016689" w:rsidRPr="005B64AC" w:rsidRDefault="00091E02" w:rsidP="00D60FFD">
            <w:pPr>
              <w:ind w:left="8" w:hanging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административного действия 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689" w:rsidRPr="005B64AC" w:rsidRDefault="00091E02" w:rsidP="00A11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выполнения </w:t>
            </w:r>
          </w:p>
          <w:p w:rsidR="00016689" w:rsidRPr="005B64AC" w:rsidRDefault="00091E02" w:rsidP="00A11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административного действия/ </w:t>
            </w:r>
          </w:p>
          <w:p w:rsidR="00016689" w:rsidRPr="005B64AC" w:rsidRDefault="00091E02" w:rsidP="00A11CBF">
            <w:pPr>
              <w:ind w:right="2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используемая </w:t>
            </w:r>
          </w:p>
          <w:p w:rsidR="00016689" w:rsidRPr="005B64AC" w:rsidRDefault="00091E02" w:rsidP="00D60F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информационная система 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689" w:rsidRPr="005B64AC" w:rsidRDefault="00091E02" w:rsidP="00A11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Критерии принятия решения 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689" w:rsidRPr="005B64AC" w:rsidRDefault="00091E02" w:rsidP="00A11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 административного </w:t>
            </w:r>
          </w:p>
          <w:p w:rsidR="00016689" w:rsidRPr="005B64AC" w:rsidRDefault="00091E02" w:rsidP="00A11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действия, способ фиксации </w:t>
            </w:r>
          </w:p>
        </w:tc>
      </w:tr>
      <w:tr w:rsidR="00016689" w:rsidRPr="005B64AC" w:rsidTr="00D60FFD">
        <w:trPr>
          <w:trHeight w:val="288"/>
        </w:trPr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A11CBF">
            <w:pPr>
              <w:ind w:righ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A11CBF">
            <w:pPr>
              <w:ind w:right="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A11CBF">
            <w:pPr>
              <w:ind w:righ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A11CBF">
            <w:pPr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A11CBF">
            <w:pPr>
              <w:ind w:righ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A11CBF">
            <w:pPr>
              <w:ind w:righ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A11CBF">
            <w:pPr>
              <w:ind w:righ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</w:t>
            </w:r>
          </w:p>
        </w:tc>
      </w:tr>
      <w:tr w:rsidR="00016689" w:rsidRPr="005B64AC" w:rsidTr="00D60FFD">
        <w:trPr>
          <w:trHeight w:val="838"/>
        </w:trPr>
        <w:tc>
          <w:tcPr>
            <w:tcW w:w="22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16689" w:rsidP="00A11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16689" w:rsidP="00A11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16689" w:rsidP="00A11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D60FFD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(муниципальной) услуги 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16689" w:rsidP="00A11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A11CBF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органов (организаций) </w:t>
            </w: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A11CBF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числе с использованием СМЭВ </w:t>
            </w:r>
          </w:p>
        </w:tc>
      </w:tr>
      <w:tr w:rsidR="00D60FFD" w:rsidRPr="005B64AC" w:rsidTr="00D60FFD">
        <w:trPr>
          <w:trHeight w:val="608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FFD" w:rsidRPr="005B64AC" w:rsidRDefault="00D60FFD" w:rsidP="00D60F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FFD" w:rsidRPr="005B64AC" w:rsidRDefault="00D60FFD" w:rsidP="00D60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получение ответов на межведомственные запросы, формирование полного комплекта документов 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FFD" w:rsidRPr="005B64AC" w:rsidRDefault="00D60FFD" w:rsidP="00D60FFD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рабочих дня со дня направления межведомственного запроса в орган или организацию, предоставляющие документ и </w:t>
            </w:r>
          </w:p>
          <w:p w:rsidR="00D60FFD" w:rsidRPr="005B64AC" w:rsidRDefault="00D60FFD" w:rsidP="00D60FFD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информацию, если иные сроки не предусмотрены </w:t>
            </w:r>
          </w:p>
          <w:p w:rsidR="00D60FFD" w:rsidRPr="005B64AC" w:rsidRDefault="00D60FFD" w:rsidP="00D60FFD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законодательством Российской Федерации и субъекта Российской </w:t>
            </w:r>
          </w:p>
          <w:p w:rsidR="00D60FFD" w:rsidRPr="005B64AC" w:rsidRDefault="00D60FFD" w:rsidP="00D60FFD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Федерации 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FFD" w:rsidRPr="005B64AC" w:rsidRDefault="00BF1178" w:rsidP="00BF1178">
            <w:pPr>
              <w:ind w:left="2" w:right="-164"/>
              <w:rPr>
                <w:rFonts w:ascii="Times New Roman" w:hAnsi="Times New Roman" w:cs="Times New Roman"/>
                <w:sz w:val="24"/>
                <w:szCs w:val="24"/>
              </w:rPr>
            </w:pPr>
            <w:r w:rsidRPr="00BF1178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должностное лицо Уполномоченного органа, ответственное за предоставление муниципальной услуги</w:t>
            </w:r>
            <w:r w:rsidR="00D60FFD"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FFD" w:rsidRPr="005B64AC" w:rsidRDefault="00D60FFD" w:rsidP="00BF1178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r w:rsidR="00BF1178">
              <w:rPr>
                <w:rFonts w:ascii="Times New Roman" w:hAnsi="Times New Roman" w:cs="Times New Roman"/>
                <w:sz w:val="24"/>
                <w:szCs w:val="24"/>
              </w:rPr>
              <w:t>олномоченный орган</w:t>
            </w: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/ГИС/ ПГС / СМЭВ </w:t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FFD" w:rsidRPr="005B64AC" w:rsidRDefault="00D60FFD" w:rsidP="00D60FFD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FFD" w:rsidRPr="005B64AC" w:rsidRDefault="00D60FFD" w:rsidP="00BF1178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получение документов (сведений), необходимых для предоставления муниципальной услуги </w:t>
            </w:r>
          </w:p>
        </w:tc>
      </w:tr>
    </w:tbl>
    <w:p w:rsidR="00016689" w:rsidRPr="005B64AC" w:rsidRDefault="00016689" w:rsidP="00A11CBF">
      <w:pPr>
        <w:spacing w:after="0" w:line="240" w:lineRule="auto"/>
        <w:ind w:left="-1133" w:right="15643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5358" w:type="dxa"/>
        <w:tblInd w:w="-312" w:type="dxa"/>
        <w:tblCellMar>
          <w:top w:w="9" w:type="dxa"/>
          <w:right w:w="56" w:type="dxa"/>
        </w:tblCellMar>
        <w:tblLook w:val="04A0"/>
      </w:tblPr>
      <w:tblGrid>
        <w:gridCol w:w="2277"/>
        <w:gridCol w:w="2177"/>
        <w:gridCol w:w="67"/>
        <w:gridCol w:w="1990"/>
        <w:gridCol w:w="133"/>
        <w:gridCol w:w="1941"/>
        <w:gridCol w:w="193"/>
        <w:gridCol w:w="1969"/>
        <w:gridCol w:w="9"/>
        <w:gridCol w:w="2169"/>
        <w:gridCol w:w="112"/>
        <w:gridCol w:w="2236"/>
        <w:gridCol w:w="85"/>
      </w:tblGrid>
      <w:tr w:rsidR="00A15110" w:rsidRPr="005B64AC" w:rsidTr="00186843">
        <w:trPr>
          <w:gridAfter w:val="1"/>
          <w:wAfter w:w="85" w:type="dxa"/>
          <w:trHeight w:val="2121"/>
        </w:trPr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689" w:rsidRPr="005B64AC" w:rsidRDefault="00091E02" w:rsidP="00A11CBF">
            <w:pPr>
              <w:ind w:lef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Основание для начала </w:t>
            </w:r>
          </w:p>
          <w:p w:rsidR="00016689" w:rsidRPr="005B64AC" w:rsidRDefault="00091E02" w:rsidP="00A11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административной процедуры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16689" w:rsidRPr="005B64AC" w:rsidRDefault="00091E02" w:rsidP="00A11CBF">
            <w:pPr>
              <w:ind w:left="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административных действий </w:t>
            </w:r>
          </w:p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16689" w:rsidP="00A11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689" w:rsidRPr="005B64AC" w:rsidRDefault="00091E02" w:rsidP="00A11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выполнения </w:t>
            </w:r>
          </w:p>
          <w:p w:rsidR="007B3D83" w:rsidRDefault="00091E02" w:rsidP="00D60FFD">
            <w:pPr>
              <w:ind w:left="128" w:hanging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</w:t>
            </w:r>
            <w:proofErr w:type="spellEnd"/>
          </w:p>
          <w:p w:rsidR="00016689" w:rsidRPr="005B64AC" w:rsidRDefault="00091E02" w:rsidP="00D60FFD">
            <w:pPr>
              <w:ind w:left="128" w:hanging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>ративных</w:t>
            </w:r>
            <w:proofErr w:type="spellEnd"/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действий </w:t>
            </w:r>
          </w:p>
        </w:tc>
        <w:tc>
          <w:tcPr>
            <w:tcW w:w="2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A11CBF">
            <w:pPr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Должностное лицо, </w:t>
            </w:r>
          </w:p>
          <w:p w:rsidR="00016689" w:rsidRPr="005B64AC" w:rsidRDefault="00091E02" w:rsidP="00A11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ответственное за </w:t>
            </w:r>
          </w:p>
          <w:p w:rsidR="00016689" w:rsidRPr="005B64AC" w:rsidRDefault="00091E02" w:rsidP="00D60FFD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</w:t>
            </w:r>
          </w:p>
          <w:p w:rsidR="00016689" w:rsidRPr="005B64AC" w:rsidRDefault="00091E02" w:rsidP="00D60FFD">
            <w:pPr>
              <w:ind w:left="8" w:hanging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административного действия 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689" w:rsidRPr="005B64AC" w:rsidRDefault="00091E02" w:rsidP="00A11CBF">
            <w:pPr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выполнения </w:t>
            </w:r>
          </w:p>
          <w:p w:rsidR="00016689" w:rsidRPr="005B64AC" w:rsidRDefault="00091E02" w:rsidP="00A11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административного действия/ </w:t>
            </w:r>
          </w:p>
          <w:p w:rsidR="00016689" w:rsidRPr="005B64AC" w:rsidRDefault="00091E02" w:rsidP="00A11CBF">
            <w:pPr>
              <w:ind w:lef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используемая </w:t>
            </w:r>
          </w:p>
          <w:p w:rsidR="00016689" w:rsidRPr="005B64AC" w:rsidRDefault="00091E02" w:rsidP="00D60FFD">
            <w:pPr>
              <w:ind w:left="89" w:righ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информационная система </w:t>
            </w:r>
          </w:p>
        </w:tc>
        <w:tc>
          <w:tcPr>
            <w:tcW w:w="2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689" w:rsidRPr="005B64AC" w:rsidRDefault="00091E02" w:rsidP="00A11CBF">
            <w:pPr>
              <w:ind w:lef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Критерии принятия решения 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689" w:rsidRPr="005B64AC" w:rsidRDefault="00091E02" w:rsidP="00A11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 административного </w:t>
            </w:r>
          </w:p>
          <w:p w:rsidR="00016689" w:rsidRPr="005B64AC" w:rsidRDefault="00091E02" w:rsidP="00A11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действия, способ фиксации </w:t>
            </w:r>
          </w:p>
        </w:tc>
      </w:tr>
      <w:tr w:rsidR="00A15110" w:rsidRPr="005B64AC" w:rsidTr="00186843">
        <w:trPr>
          <w:gridAfter w:val="1"/>
          <w:wAfter w:w="85" w:type="dxa"/>
          <w:trHeight w:val="288"/>
        </w:trPr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A11CBF">
            <w:pPr>
              <w:ind w:left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16689" w:rsidRPr="005B64AC" w:rsidRDefault="00091E02" w:rsidP="00A11CBF">
            <w:pPr>
              <w:ind w:left="1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16689" w:rsidP="00A11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A11CBF">
            <w:pPr>
              <w:ind w:left="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A11CBF">
            <w:pPr>
              <w:ind w:lef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A11CBF">
            <w:pPr>
              <w:ind w:lef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2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A11CBF">
            <w:pPr>
              <w:ind w:left="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A11CBF">
            <w:pPr>
              <w:ind w:left="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</w:t>
            </w:r>
          </w:p>
        </w:tc>
      </w:tr>
      <w:tr w:rsidR="007B3D83" w:rsidRPr="005B64AC" w:rsidTr="00186843">
        <w:trPr>
          <w:trHeight w:val="533"/>
        </w:trPr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16689" w:rsidRPr="005B64AC" w:rsidRDefault="00016689" w:rsidP="00A11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16689" w:rsidRPr="005B64AC" w:rsidRDefault="00016689" w:rsidP="00A11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16689" w:rsidRPr="005B64AC" w:rsidRDefault="00091E02" w:rsidP="00A11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Pr="005B64A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Рассмотрение документов и сведений </w:t>
            </w:r>
          </w:p>
        </w:tc>
        <w:tc>
          <w:tcPr>
            <w:tcW w:w="452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16689" w:rsidP="00A11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110" w:rsidRPr="005B64AC" w:rsidTr="00186843">
        <w:trPr>
          <w:gridAfter w:val="1"/>
          <w:wAfter w:w="85" w:type="dxa"/>
          <w:trHeight w:val="3874"/>
        </w:trPr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A11CBF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пакет </w:t>
            </w:r>
          </w:p>
          <w:p w:rsidR="00016689" w:rsidRPr="005B64AC" w:rsidRDefault="00091E02" w:rsidP="00F75E96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зарегистрированных документов, поступивших </w:t>
            </w:r>
            <w:r w:rsidR="00D60F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специалисту </w:t>
            </w:r>
            <w:r w:rsidR="00D60FFD"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r w:rsidR="00F75E96">
              <w:rPr>
                <w:rFonts w:ascii="Times New Roman" w:hAnsi="Times New Roman" w:cs="Times New Roman"/>
                <w:sz w:val="24"/>
                <w:szCs w:val="24"/>
              </w:rPr>
              <w:t>олномоченного органа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16689" w:rsidRPr="005B64AC" w:rsidRDefault="00091E02" w:rsidP="00F75E96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Проверка соответствия документов и сведений требованиям нормативных правовых актов предоставления </w:t>
            </w:r>
            <w:r w:rsidR="00F75E96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униципальной услуги  </w:t>
            </w:r>
          </w:p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16689" w:rsidP="00A11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689" w:rsidRPr="005B64AC" w:rsidRDefault="00091E02" w:rsidP="00A11CBF">
            <w:pPr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2 рабочих дней </w:t>
            </w:r>
          </w:p>
        </w:tc>
        <w:tc>
          <w:tcPr>
            <w:tcW w:w="2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0FFD" w:rsidRDefault="00BF1178" w:rsidP="00A11CBF">
            <w:pPr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должностное</w:t>
            </w:r>
            <w:r w:rsidR="00A15110">
              <w:rPr>
                <w:rFonts w:ascii="Times New Roman" w:hAnsi="Times New Roman" w:cs="Times New Roman"/>
                <w:sz w:val="24"/>
                <w:szCs w:val="24"/>
              </w:rPr>
              <w:t xml:space="preserve"> лицо</w:t>
            </w:r>
            <w:r w:rsidR="00D60F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5E96">
              <w:rPr>
                <w:rFonts w:ascii="Times New Roman" w:hAnsi="Times New Roman" w:cs="Times New Roman"/>
                <w:sz w:val="24"/>
                <w:szCs w:val="24"/>
              </w:rPr>
              <w:t>Уполномоченного органа</w:t>
            </w:r>
            <w:r w:rsidR="00A15110">
              <w:rPr>
                <w:rFonts w:ascii="Times New Roman" w:hAnsi="Times New Roman" w:cs="Times New Roman"/>
                <w:sz w:val="24"/>
                <w:szCs w:val="24"/>
              </w:rPr>
              <w:t>, ответственное за предоставление муниципальной услуги</w:t>
            </w:r>
          </w:p>
          <w:p w:rsidR="00016689" w:rsidRPr="005B64AC" w:rsidRDefault="00016689" w:rsidP="00D60FFD">
            <w:pPr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F75E96" w:rsidP="00D60FFD">
            <w:pPr>
              <w:ind w:left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Уполномоченный орган</w:t>
            </w:r>
            <w:r w:rsidR="00091E02"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 ГИС / </w:t>
            </w:r>
          </w:p>
          <w:p w:rsidR="00016689" w:rsidRPr="005B64AC" w:rsidRDefault="00091E02" w:rsidP="00A11CBF">
            <w:pPr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ПГС </w:t>
            </w:r>
          </w:p>
        </w:tc>
        <w:tc>
          <w:tcPr>
            <w:tcW w:w="2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F75E96">
            <w:pPr>
              <w:ind w:left="110" w:righ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основания отказа в предоставлении муниципальной услуги, </w:t>
            </w:r>
          </w:p>
          <w:p w:rsidR="00016689" w:rsidRPr="005B64AC" w:rsidRDefault="00091E02" w:rsidP="00D60FFD">
            <w:pPr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предусмотренные пунктом 2.22 Административного регламента 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F75E96">
            <w:pPr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результата предоставления муниципальной услуги  </w:t>
            </w:r>
          </w:p>
        </w:tc>
      </w:tr>
      <w:tr w:rsidR="007B3D83" w:rsidRPr="005B64AC" w:rsidTr="00186843">
        <w:trPr>
          <w:trHeight w:val="469"/>
        </w:trPr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16689" w:rsidRPr="005B64AC" w:rsidRDefault="00016689" w:rsidP="00A11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16689" w:rsidRPr="005B64AC" w:rsidRDefault="00016689" w:rsidP="00A11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2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16689" w:rsidRPr="005B64AC" w:rsidRDefault="00091E02" w:rsidP="00A11CBF">
            <w:pPr>
              <w:ind w:left="962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  <w:r w:rsidRPr="005B64A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Принятие решения </w:t>
            </w:r>
          </w:p>
        </w:tc>
        <w:tc>
          <w:tcPr>
            <w:tcW w:w="4525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16689" w:rsidP="00A11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110" w:rsidRPr="005B64AC" w:rsidTr="00186843">
        <w:trPr>
          <w:gridAfter w:val="1"/>
          <w:wAfter w:w="85" w:type="dxa"/>
          <w:trHeight w:val="1389"/>
        </w:trPr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6689" w:rsidRPr="005B64AC" w:rsidRDefault="00091E02" w:rsidP="00A15110">
            <w:pPr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результата предоставления муниципальной услуги 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16689" w:rsidRPr="005B64AC" w:rsidRDefault="00091E02" w:rsidP="00A11CBF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Принятие решения о предоставления муниципальной услуги  </w:t>
            </w:r>
          </w:p>
          <w:p w:rsidR="00016689" w:rsidRPr="005B64AC" w:rsidRDefault="00091E02" w:rsidP="00A11CBF">
            <w:pPr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16689" w:rsidP="00A11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689" w:rsidRPr="005B64AC" w:rsidRDefault="00016689" w:rsidP="00A11CBF">
            <w:pPr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A15110" w:rsidP="00A15110">
            <w:pPr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A15110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должностное лицо Уполномоченного органа, ответственное за предоставление муниципальной услуги</w:t>
            </w:r>
          </w:p>
        </w:tc>
        <w:tc>
          <w:tcPr>
            <w:tcW w:w="21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0FFD" w:rsidRPr="005B64AC" w:rsidRDefault="00D60FFD" w:rsidP="00D60FFD">
            <w:pPr>
              <w:ind w:left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  <w:r w:rsidR="00BF1178">
              <w:rPr>
                <w:rFonts w:ascii="Times New Roman" w:hAnsi="Times New Roman" w:cs="Times New Roman"/>
                <w:sz w:val="24"/>
                <w:szCs w:val="24"/>
              </w:rPr>
              <w:t>олномоченный орган</w:t>
            </w: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 ГИС / </w:t>
            </w:r>
          </w:p>
          <w:p w:rsidR="00016689" w:rsidRPr="005B64AC" w:rsidRDefault="00D60FFD" w:rsidP="00D60FFD">
            <w:pPr>
              <w:ind w:left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ПГС </w:t>
            </w:r>
          </w:p>
        </w:tc>
        <w:tc>
          <w:tcPr>
            <w:tcW w:w="22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A11CBF">
            <w:pPr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</w:p>
          <w:p w:rsidR="00016689" w:rsidRPr="005B64AC" w:rsidRDefault="00091E02" w:rsidP="00A11CBF">
            <w:pPr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A15110">
            <w:pPr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 предоставления муниципальной услуги, подписанный </w:t>
            </w:r>
          </w:p>
        </w:tc>
      </w:tr>
      <w:tr w:rsidR="007B3D83" w:rsidRPr="005B64AC" w:rsidTr="00186843">
        <w:tblPrEx>
          <w:tblCellMar>
            <w:left w:w="108" w:type="dxa"/>
            <w:right w:w="108" w:type="dxa"/>
          </w:tblCellMar>
        </w:tblPrEx>
        <w:trPr>
          <w:trHeight w:val="2494"/>
        </w:trPr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689" w:rsidRPr="005B64AC" w:rsidRDefault="00091E02" w:rsidP="00A11CBF">
            <w:pPr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Основание для начала </w:t>
            </w:r>
          </w:p>
          <w:p w:rsidR="00016689" w:rsidRPr="005B64AC" w:rsidRDefault="00091E02" w:rsidP="00A11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административной процедуры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689" w:rsidRPr="005B64AC" w:rsidRDefault="00091E02" w:rsidP="007B3D83">
            <w:pPr>
              <w:ind w:right="-2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административных действий</w:t>
            </w:r>
          </w:p>
        </w:tc>
        <w:tc>
          <w:tcPr>
            <w:tcW w:w="2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689" w:rsidRPr="005B64AC" w:rsidRDefault="00091E02" w:rsidP="00A11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выполнения </w:t>
            </w:r>
          </w:p>
          <w:p w:rsidR="00016689" w:rsidRPr="005B64AC" w:rsidRDefault="00091E02" w:rsidP="007B3D83">
            <w:pPr>
              <w:ind w:left="20" w:hanging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административных действий </w:t>
            </w:r>
          </w:p>
        </w:tc>
        <w:tc>
          <w:tcPr>
            <w:tcW w:w="2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A11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Должностное лицо, </w:t>
            </w:r>
          </w:p>
          <w:p w:rsidR="00016689" w:rsidRPr="005B64AC" w:rsidRDefault="00091E02" w:rsidP="00A11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ответственное за </w:t>
            </w:r>
          </w:p>
          <w:p w:rsidR="00016689" w:rsidRPr="005B64AC" w:rsidRDefault="00091E02" w:rsidP="007B3D83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</w:t>
            </w:r>
          </w:p>
          <w:p w:rsidR="00016689" w:rsidRPr="005B64AC" w:rsidRDefault="00091E02" w:rsidP="007B3D83">
            <w:pPr>
              <w:ind w:left="-92" w:right="-129" w:hanging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</w:t>
            </w:r>
            <w:r w:rsidR="007B3D83">
              <w:rPr>
                <w:rFonts w:ascii="Times New Roman" w:eastAsia="Times New Roman" w:hAnsi="Times New Roman" w:cs="Times New Roman"/>
                <w:sz w:val="24"/>
                <w:szCs w:val="24"/>
              </w:rPr>
              <w:t>ативного</w:t>
            </w: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действия </w:t>
            </w: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689" w:rsidRPr="005B64AC" w:rsidRDefault="00091E02" w:rsidP="00A11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выполнения </w:t>
            </w:r>
          </w:p>
          <w:p w:rsidR="00016689" w:rsidRPr="005B64AC" w:rsidRDefault="00091E02" w:rsidP="007B3D83">
            <w:pPr>
              <w:ind w:right="-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</w:t>
            </w:r>
            <w:proofErr w:type="gramStart"/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proofErr w:type="spellEnd"/>
            <w:r w:rsidR="0018684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ого действия/ </w:t>
            </w:r>
          </w:p>
          <w:p w:rsidR="00016689" w:rsidRPr="005B64AC" w:rsidRDefault="00091E02" w:rsidP="00A11CBF">
            <w:pPr>
              <w:ind w:left="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используемая </w:t>
            </w:r>
          </w:p>
          <w:p w:rsidR="00016689" w:rsidRPr="005B64AC" w:rsidRDefault="00091E02" w:rsidP="007B3D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информационная система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689" w:rsidRPr="005B64AC" w:rsidRDefault="00091E02" w:rsidP="00A11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Критерии принятия решения </w:t>
            </w:r>
          </w:p>
        </w:tc>
        <w:tc>
          <w:tcPr>
            <w:tcW w:w="2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689" w:rsidRPr="005B64AC" w:rsidRDefault="00091E02" w:rsidP="00A11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 административного </w:t>
            </w:r>
          </w:p>
          <w:p w:rsidR="00016689" w:rsidRPr="005B64AC" w:rsidRDefault="00091E02" w:rsidP="00A11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действия, способ фиксации </w:t>
            </w:r>
          </w:p>
        </w:tc>
      </w:tr>
      <w:tr w:rsidR="007B3D83" w:rsidRPr="005B64AC" w:rsidTr="00186843">
        <w:tblPrEx>
          <w:tblCellMar>
            <w:left w:w="108" w:type="dxa"/>
            <w:right w:w="108" w:type="dxa"/>
          </w:tblCellMar>
        </w:tblPrEx>
        <w:trPr>
          <w:trHeight w:val="288"/>
        </w:trPr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A11CBF">
            <w:pPr>
              <w:ind w:righ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A11CBF">
            <w:pPr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A11CBF">
            <w:pPr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A11CBF">
            <w:pPr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A11CBF">
            <w:pPr>
              <w:ind w:lef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A11CBF">
            <w:pPr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A11CBF">
            <w:pPr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</w:t>
            </w:r>
          </w:p>
        </w:tc>
      </w:tr>
      <w:tr w:rsidR="007B3D83" w:rsidRPr="005B64AC" w:rsidTr="00186843">
        <w:tblPrEx>
          <w:tblCellMar>
            <w:left w:w="108" w:type="dxa"/>
            <w:right w:w="108" w:type="dxa"/>
          </w:tblCellMar>
        </w:tblPrEx>
        <w:trPr>
          <w:trHeight w:val="2996"/>
        </w:trPr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16689" w:rsidP="00A11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A11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решения о предоставлении муниципальной услуги  </w:t>
            </w:r>
          </w:p>
          <w:p w:rsidR="00016689" w:rsidRPr="005B64AC" w:rsidRDefault="00091E02" w:rsidP="00A11C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16689" w:rsidP="00A11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A15110" w:rsidP="00A15110">
            <w:pPr>
              <w:ind w:left="2" w:right="-129"/>
              <w:rPr>
                <w:rFonts w:ascii="Times New Roman" w:hAnsi="Times New Roman" w:cs="Times New Roman"/>
                <w:sz w:val="24"/>
                <w:szCs w:val="24"/>
              </w:rPr>
            </w:pPr>
            <w:r w:rsidRPr="00A15110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должностное лицо Уполномоченного органа, ответственное за предоставление муниципальной услуги</w:t>
            </w:r>
            <w:r w:rsidR="00091E02"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16689" w:rsidP="00A11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16689" w:rsidP="00A11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A15110">
            <w:pPr>
              <w:ind w:left="2" w:right="-200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усиленной квалифицированной подписью </w:t>
            </w:r>
            <w:r w:rsidR="00A15110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руководителя Уполномоченного органа или иного уполномоченного им лица</w:t>
            </w:r>
          </w:p>
        </w:tc>
      </w:tr>
      <w:tr w:rsidR="00186843" w:rsidRPr="005B64AC" w:rsidTr="00186843">
        <w:tblPrEx>
          <w:tblCellMar>
            <w:left w:w="108" w:type="dxa"/>
            <w:right w:w="108" w:type="dxa"/>
          </w:tblCellMar>
        </w:tblPrEx>
        <w:trPr>
          <w:trHeight w:val="1211"/>
        </w:trPr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843" w:rsidRPr="005B64AC" w:rsidRDefault="00186843" w:rsidP="00A11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843" w:rsidRPr="005B64AC" w:rsidRDefault="00186843" w:rsidP="00A11CB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Принятие решения об отказе в предоставлении услуги</w:t>
            </w:r>
          </w:p>
        </w:tc>
        <w:tc>
          <w:tcPr>
            <w:tcW w:w="2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843" w:rsidRPr="005B64AC" w:rsidRDefault="00186843" w:rsidP="00A11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843" w:rsidRPr="005B64AC" w:rsidRDefault="00186843" w:rsidP="00A11CBF">
            <w:pPr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843" w:rsidRPr="005B64AC" w:rsidRDefault="00186843" w:rsidP="00A11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843" w:rsidRPr="005B64AC" w:rsidRDefault="00186843" w:rsidP="00A11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86843" w:rsidRPr="005B64AC" w:rsidRDefault="00186843" w:rsidP="00186843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 предоставления муниципальной услуги по форме, приведенной в приложении №3 к Административному </w:t>
            </w:r>
          </w:p>
          <w:p w:rsidR="00186843" w:rsidRPr="005B64AC" w:rsidRDefault="00186843" w:rsidP="00A15110">
            <w:pPr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регламенту, подписанный усиленной квалифицированной подписью </w:t>
            </w:r>
            <w:r w:rsidR="00A15110" w:rsidRPr="00A1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руководителя Уполномоченного </w:t>
            </w:r>
            <w:r w:rsidR="00A15110" w:rsidRPr="00A1511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органа или иного уполномоченного им лица</w:t>
            </w:r>
          </w:p>
        </w:tc>
      </w:tr>
      <w:tr w:rsidR="00186843" w:rsidRPr="005B64AC" w:rsidTr="00186843">
        <w:tblPrEx>
          <w:tblCellMar>
            <w:left w:w="108" w:type="dxa"/>
            <w:right w:w="108" w:type="dxa"/>
          </w:tblCellMar>
        </w:tblPrEx>
        <w:trPr>
          <w:trHeight w:val="1211"/>
        </w:trPr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86843" w:rsidRPr="005B64AC" w:rsidRDefault="00186843" w:rsidP="00A11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843" w:rsidRPr="005B64AC" w:rsidRDefault="00186843" w:rsidP="00BF117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решения об отказе в предоставлении муниципальной услуги</w:t>
            </w:r>
          </w:p>
        </w:tc>
        <w:tc>
          <w:tcPr>
            <w:tcW w:w="2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843" w:rsidRPr="005B64AC" w:rsidRDefault="00186843" w:rsidP="00A11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843" w:rsidRPr="005B64AC" w:rsidRDefault="00186843" w:rsidP="00A11CBF">
            <w:pPr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843" w:rsidRPr="005B64AC" w:rsidRDefault="00186843" w:rsidP="00A11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843" w:rsidRPr="005B64AC" w:rsidRDefault="00186843" w:rsidP="00A11C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843" w:rsidRPr="005B64AC" w:rsidRDefault="00186843" w:rsidP="00186843">
            <w:pPr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16689" w:rsidRPr="005B64AC" w:rsidTr="00186843">
        <w:tblPrEx>
          <w:tblCellMar>
            <w:left w:w="108" w:type="dxa"/>
            <w:right w:w="100" w:type="dxa"/>
          </w:tblCellMar>
        </w:tblPrEx>
        <w:trPr>
          <w:trHeight w:val="430"/>
        </w:trPr>
        <w:tc>
          <w:tcPr>
            <w:tcW w:w="15358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A11CBF">
            <w:pPr>
              <w:ind w:left="3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5.</w:t>
            </w:r>
            <w:r w:rsidRPr="005B64AC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 </w:t>
            </w: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Выдача результата  </w:t>
            </w:r>
          </w:p>
        </w:tc>
      </w:tr>
    </w:tbl>
    <w:p w:rsidR="00016689" w:rsidRPr="005B64AC" w:rsidRDefault="00016689" w:rsidP="00A11CBF">
      <w:pPr>
        <w:spacing w:after="0" w:line="240" w:lineRule="auto"/>
        <w:ind w:left="-1133" w:right="15643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15452" w:type="dxa"/>
        <w:tblInd w:w="-312" w:type="dxa"/>
        <w:tblCellMar>
          <w:top w:w="9" w:type="dxa"/>
          <w:left w:w="108" w:type="dxa"/>
          <w:right w:w="48" w:type="dxa"/>
        </w:tblCellMar>
        <w:tblLook w:val="04A0"/>
      </w:tblPr>
      <w:tblGrid>
        <w:gridCol w:w="2294"/>
        <w:gridCol w:w="2489"/>
        <w:gridCol w:w="2219"/>
        <w:gridCol w:w="2174"/>
        <w:gridCol w:w="2036"/>
        <w:gridCol w:w="1853"/>
        <w:gridCol w:w="2387"/>
      </w:tblGrid>
      <w:tr w:rsidR="00E92698" w:rsidRPr="005B64AC" w:rsidTr="00AB0AE9">
        <w:trPr>
          <w:trHeight w:val="2494"/>
        </w:trPr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689" w:rsidRPr="005B64AC" w:rsidRDefault="00091E02" w:rsidP="00A11CBF">
            <w:pPr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Основание для начала </w:t>
            </w:r>
          </w:p>
          <w:p w:rsidR="00016689" w:rsidRPr="005B64AC" w:rsidRDefault="00091E02" w:rsidP="00A11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административной процедуры 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689" w:rsidRPr="005B64AC" w:rsidRDefault="00091E02" w:rsidP="00A11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административных действий 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689" w:rsidRPr="005B64AC" w:rsidRDefault="00091E02" w:rsidP="00A11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выполнения </w:t>
            </w:r>
          </w:p>
          <w:p w:rsidR="00016689" w:rsidRPr="005B64AC" w:rsidRDefault="00091E02" w:rsidP="00186843">
            <w:pPr>
              <w:ind w:left="20" w:hanging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административных действий 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A11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Должностное лицо, </w:t>
            </w:r>
          </w:p>
          <w:p w:rsidR="00016689" w:rsidRPr="005B64AC" w:rsidRDefault="00091E02" w:rsidP="00A11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ответственное за </w:t>
            </w:r>
          </w:p>
          <w:p w:rsidR="00016689" w:rsidRPr="005B64AC" w:rsidRDefault="00091E02" w:rsidP="00186843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</w:t>
            </w:r>
          </w:p>
          <w:p w:rsidR="00016689" w:rsidRPr="005B64AC" w:rsidRDefault="00091E02" w:rsidP="00186843">
            <w:pPr>
              <w:ind w:left="8" w:hanging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административного действия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689" w:rsidRPr="005B64AC" w:rsidRDefault="00091E02" w:rsidP="00A11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выполнения </w:t>
            </w:r>
          </w:p>
          <w:p w:rsidR="00016689" w:rsidRPr="005B64AC" w:rsidRDefault="00091E02" w:rsidP="00A11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</w:t>
            </w:r>
            <w:r w:rsidR="0018684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>ого</w:t>
            </w:r>
            <w:proofErr w:type="spellEnd"/>
            <w:proofErr w:type="gramEnd"/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действия/ </w:t>
            </w:r>
          </w:p>
          <w:p w:rsidR="00016689" w:rsidRPr="005B64AC" w:rsidRDefault="00091E02" w:rsidP="00A11CBF">
            <w:pPr>
              <w:ind w:right="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используемая </w:t>
            </w:r>
          </w:p>
          <w:p w:rsidR="00016689" w:rsidRPr="005B64AC" w:rsidRDefault="00091E02" w:rsidP="00186843">
            <w:pPr>
              <w:ind w:right="2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информационная система 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689" w:rsidRPr="005B64AC" w:rsidRDefault="00091E02" w:rsidP="00A11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Критерии принятия решения 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6689" w:rsidRPr="005B64AC" w:rsidRDefault="00091E02" w:rsidP="00A11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 административного </w:t>
            </w:r>
          </w:p>
          <w:p w:rsidR="00016689" w:rsidRPr="005B64AC" w:rsidRDefault="00091E02" w:rsidP="00A11C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действия, способ фиксации </w:t>
            </w:r>
          </w:p>
        </w:tc>
      </w:tr>
      <w:tr w:rsidR="00E92698" w:rsidRPr="005B64AC" w:rsidTr="00AB0AE9">
        <w:trPr>
          <w:trHeight w:val="288"/>
        </w:trPr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A11CBF">
            <w:pPr>
              <w:ind w:right="5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A11CBF">
            <w:pPr>
              <w:ind w:right="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A11CBF">
            <w:pPr>
              <w:ind w:righ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A11CBF">
            <w:pPr>
              <w:ind w:righ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A11CBF">
            <w:pPr>
              <w:ind w:right="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A11CBF">
            <w:pPr>
              <w:ind w:righ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6689" w:rsidRPr="005B64AC" w:rsidRDefault="00091E02" w:rsidP="00A11CBF">
            <w:pPr>
              <w:ind w:right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</w:t>
            </w:r>
          </w:p>
        </w:tc>
      </w:tr>
      <w:tr w:rsidR="00186843" w:rsidRPr="005B64AC" w:rsidTr="00AB0AE9">
        <w:trPr>
          <w:trHeight w:val="288"/>
        </w:trPr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843" w:rsidRPr="005B64AC" w:rsidRDefault="00186843" w:rsidP="00186843">
            <w:pPr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и регистрация результата государственной (муниципальной) услуги, указанного в пункте 2.20 </w:t>
            </w:r>
          </w:p>
          <w:p w:rsidR="00186843" w:rsidRPr="005B64AC" w:rsidRDefault="00186843" w:rsidP="00186843">
            <w:pPr>
              <w:ind w:right="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Административного регламента,  в форме электронного документа в ГИС</w:t>
            </w: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843" w:rsidRPr="005B64AC" w:rsidRDefault="00186843" w:rsidP="00186843">
            <w:pPr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Регистрация результата предоставления муниципальной услуги  </w:t>
            </w:r>
          </w:p>
          <w:p w:rsidR="00186843" w:rsidRPr="005B64AC" w:rsidRDefault="00186843" w:rsidP="00A11CBF">
            <w:pPr>
              <w:ind w:right="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843" w:rsidRPr="005B64AC" w:rsidRDefault="00186843" w:rsidP="00A15110">
            <w:pPr>
              <w:ind w:left="-2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 окончания процедуры принятия решения (в общий срок предоставления </w:t>
            </w:r>
            <w:r w:rsidR="00E9269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</w:t>
            </w: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>ной услуги не включается)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698" w:rsidRDefault="00A15110" w:rsidP="00E92698">
            <w:pPr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10">
              <w:rPr>
                <w:rFonts w:ascii="Times New Roman" w:hAnsi="Times New Roman" w:cs="Times New Roman"/>
                <w:sz w:val="24"/>
                <w:szCs w:val="24"/>
              </w:rPr>
              <w:t>должностное лицо Уполномоченного органа, ответственное за предоставление муниципальной услуги</w:t>
            </w:r>
          </w:p>
          <w:p w:rsidR="00186843" w:rsidRPr="005B64AC" w:rsidRDefault="00186843" w:rsidP="00A11CBF">
            <w:pPr>
              <w:ind w:right="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843" w:rsidRPr="005B64AC" w:rsidRDefault="00E92698" w:rsidP="00A15110">
            <w:pPr>
              <w:ind w:right="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698">
              <w:rPr>
                <w:rFonts w:ascii="Times New Roman" w:eastAsia="Times New Roman" w:hAnsi="Times New Roman" w:cs="Times New Roman"/>
                <w:sz w:val="24"/>
                <w:szCs w:val="24"/>
              </w:rPr>
              <w:t>Уп</w:t>
            </w:r>
            <w:r w:rsidR="00A15110">
              <w:rPr>
                <w:rFonts w:ascii="Times New Roman" w:eastAsia="Times New Roman" w:hAnsi="Times New Roman" w:cs="Times New Roman"/>
                <w:sz w:val="24"/>
                <w:szCs w:val="24"/>
              </w:rPr>
              <w:t>олномоченный орган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 ГИС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843" w:rsidRPr="005B64AC" w:rsidRDefault="00186843" w:rsidP="00A11CBF">
            <w:pPr>
              <w:ind w:right="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843" w:rsidRPr="005B64AC" w:rsidRDefault="00E92698" w:rsidP="00A15110">
            <w:pPr>
              <w:ind w:right="4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>Внесение сведений о конечном результате предоставления муниципальной услуги</w:t>
            </w:r>
          </w:p>
        </w:tc>
      </w:tr>
      <w:tr w:rsidR="00186843" w:rsidRPr="005B64AC" w:rsidTr="00AB0AE9">
        <w:trPr>
          <w:trHeight w:val="288"/>
        </w:trPr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843" w:rsidRPr="005B64AC" w:rsidRDefault="00186843" w:rsidP="00A11CBF">
            <w:pPr>
              <w:ind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843" w:rsidRPr="005B64AC" w:rsidRDefault="00E92698" w:rsidP="00A15110">
            <w:pPr>
              <w:ind w:right="-1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Направление в многофункциональный центр результата муниципальной услуги, указанного в пункте 2.20 </w:t>
            </w: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Административного регламента, в форме электронного документа, подписанного усиленной квалифицированной электронной подписью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698" w:rsidRPr="005B64AC" w:rsidRDefault="00E92698" w:rsidP="00E92698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сроки, </w:t>
            </w:r>
          </w:p>
          <w:p w:rsidR="00E92698" w:rsidRPr="005B64AC" w:rsidRDefault="00E92698" w:rsidP="00E92698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установленные </w:t>
            </w:r>
          </w:p>
          <w:p w:rsidR="00E92698" w:rsidRPr="005B64AC" w:rsidRDefault="00E92698" w:rsidP="00E92698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соглашением </w:t>
            </w:r>
          </w:p>
          <w:p w:rsidR="00186843" w:rsidRPr="005B64AC" w:rsidRDefault="00E92698" w:rsidP="00A15110">
            <w:pPr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взаимодействии между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</w:t>
            </w:r>
            <w:r w:rsidR="00A1511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олномоченным </w:t>
            </w:r>
            <w:r w:rsidR="00A1511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многофункциональ-н</w:t>
            </w:r>
            <w:r w:rsidR="00A15110">
              <w:rPr>
                <w:rFonts w:ascii="Times New Roman" w:eastAsia="Times New Roman" w:hAnsi="Times New Roman" w:cs="Times New Roman"/>
                <w:sz w:val="24"/>
                <w:szCs w:val="24"/>
              </w:rPr>
              <w:t>ым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центр</w:t>
            </w:r>
            <w:r w:rsidR="00A15110">
              <w:rPr>
                <w:rFonts w:ascii="Times New Roman" w:eastAsia="Times New Roman" w:hAnsi="Times New Roman" w:cs="Times New Roman"/>
                <w:sz w:val="24"/>
                <w:szCs w:val="24"/>
              </w:rPr>
              <w:t>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843" w:rsidRPr="005B64AC" w:rsidRDefault="00A15110" w:rsidP="00A15110">
            <w:pPr>
              <w:ind w:left="1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должностное лицо Уполномоченного органа, ответственное за предоставление муниципальной </w:t>
            </w:r>
            <w:r w:rsidRPr="00A151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услуги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6843" w:rsidRPr="005B64AC" w:rsidRDefault="00E92698" w:rsidP="00A15110">
            <w:pPr>
              <w:ind w:right="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26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</w:t>
            </w:r>
            <w:r w:rsidR="00A15110">
              <w:rPr>
                <w:rFonts w:ascii="Times New Roman" w:eastAsia="Times New Roman" w:hAnsi="Times New Roman" w:cs="Times New Roman"/>
                <w:sz w:val="24"/>
                <w:szCs w:val="24"/>
              </w:rPr>
              <w:t>олномоченный орган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 </w:t>
            </w:r>
            <w:r w:rsidR="00F678BE">
              <w:rPr>
                <w:rFonts w:ascii="Times New Roman" w:eastAsia="Times New Roman" w:hAnsi="Times New Roman" w:cs="Times New Roman"/>
                <w:sz w:val="24"/>
                <w:szCs w:val="24"/>
              </w:rPr>
              <w:t>АИС МФЦ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8BE" w:rsidRPr="005B64AC" w:rsidRDefault="00F678BE" w:rsidP="00F678BE">
            <w:pPr>
              <w:ind w:left="-64" w:right="-53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Указание заявителем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Заявлении</w:t>
            </w: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способа </w:t>
            </w:r>
          </w:p>
          <w:p w:rsidR="00F678BE" w:rsidRPr="005B64AC" w:rsidRDefault="00F678BE" w:rsidP="00F678BE">
            <w:pPr>
              <w:ind w:left="-64" w:right="-53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выдачи результата </w:t>
            </w: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государственной </w:t>
            </w:r>
          </w:p>
          <w:p w:rsidR="00F678BE" w:rsidRPr="005B64AC" w:rsidRDefault="00F678BE" w:rsidP="00F678BE">
            <w:pPr>
              <w:ind w:left="-64" w:right="-53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(муниципальной) услуги в </w:t>
            </w:r>
          </w:p>
          <w:p w:rsidR="00F678BE" w:rsidRPr="005B64AC" w:rsidRDefault="00F678BE" w:rsidP="00F678BE">
            <w:pPr>
              <w:ind w:left="-64" w:right="-5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186843" w:rsidRDefault="00F678BE" w:rsidP="00F678BE">
            <w:pPr>
              <w:ind w:left="-64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альном</w:t>
            </w:r>
            <w:proofErr w:type="spellEnd"/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центре, а также подача</w:t>
            </w:r>
          </w:p>
          <w:p w:rsidR="00F678BE" w:rsidRPr="005B64AC" w:rsidRDefault="00F678BE" w:rsidP="00F678BE">
            <w:pPr>
              <w:ind w:left="-64" w:right="-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Заявления через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многофункцио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>альный</w:t>
            </w:r>
            <w:proofErr w:type="spellEnd"/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центр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2698" w:rsidRPr="005B64AC" w:rsidRDefault="00E92698" w:rsidP="00E92698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выдача результата муниципальной услуги заявителю в форме бумажного документа, подтверждающего </w:t>
            </w: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содержание электронного документа, заверенного печатью многофункционально</w:t>
            </w:r>
          </w:p>
          <w:p w:rsidR="00E92698" w:rsidRPr="005B64AC" w:rsidRDefault="00E92698" w:rsidP="00E92698">
            <w:pPr>
              <w:ind w:left="2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 центра;  </w:t>
            </w:r>
          </w:p>
          <w:p w:rsidR="00186843" w:rsidRPr="005B64AC" w:rsidRDefault="00E92698" w:rsidP="00E9269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>внесение сведений в ГИС о выдаче результата государственной (муниципальной) услуги</w:t>
            </w:r>
          </w:p>
        </w:tc>
      </w:tr>
      <w:tr w:rsidR="00F678BE" w:rsidRPr="005B64AC" w:rsidTr="00AB0AE9">
        <w:trPr>
          <w:trHeight w:val="288"/>
        </w:trPr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8BE" w:rsidRPr="005B64AC" w:rsidRDefault="00F678BE" w:rsidP="00A11CBF">
            <w:pPr>
              <w:ind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8BE" w:rsidRPr="005B64AC" w:rsidRDefault="00F678BE" w:rsidP="00A15110">
            <w:pPr>
              <w:ind w:left="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 заявителю результата предоставления муниципальной услуги в личный кабинет на Едином портале</w:t>
            </w:r>
          </w:p>
        </w:tc>
        <w:tc>
          <w:tcPr>
            <w:tcW w:w="2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8BE" w:rsidRPr="005B64AC" w:rsidRDefault="00F678BE" w:rsidP="00A15110">
            <w:pPr>
              <w:ind w:left="3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>В день регистрации результата предоставления муниципальной услуги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8BE" w:rsidRDefault="00A15110" w:rsidP="00F678BE">
            <w:pPr>
              <w:ind w:right="-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110">
              <w:rPr>
                <w:rFonts w:ascii="Times New Roman" w:hAnsi="Times New Roman" w:cs="Times New Roman"/>
                <w:sz w:val="24"/>
                <w:szCs w:val="24"/>
              </w:rPr>
              <w:t>должностное лицо Уполномоченного органа, ответственное за предоставление муниципальной услуги</w:t>
            </w:r>
          </w:p>
          <w:p w:rsidR="00F678BE" w:rsidRDefault="00F678BE" w:rsidP="00F678BE">
            <w:pPr>
              <w:ind w:left="-6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8BE" w:rsidRPr="00E92698" w:rsidRDefault="00F678BE" w:rsidP="00A11CBF">
            <w:pPr>
              <w:ind w:right="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ГИС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8BE" w:rsidRPr="005B64AC" w:rsidRDefault="00F678BE" w:rsidP="00A11CBF">
            <w:pPr>
              <w:ind w:right="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78BE" w:rsidRPr="005B64AC" w:rsidRDefault="00F678BE" w:rsidP="00F678BE">
            <w:pPr>
              <w:ind w:left="2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 муниципальной услуги, направленный заявителю в личный кабинет на Едином </w:t>
            </w:r>
          </w:p>
          <w:p w:rsidR="00F678BE" w:rsidRPr="005B64AC" w:rsidRDefault="00F678BE" w:rsidP="00F678BE">
            <w:pPr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64AC">
              <w:rPr>
                <w:rFonts w:ascii="Times New Roman" w:eastAsia="Times New Roman" w:hAnsi="Times New Roman" w:cs="Times New Roman"/>
                <w:sz w:val="24"/>
                <w:szCs w:val="24"/>
              </w:rPr>
              <w:t>портале</w:t>
            </w:r>
          </w:p>
        </w:tc>
      </w:tr>
    </w:tbl>
    <w:p w:rsidR="005C33C2" w:rsidRDefault="005C33C2" w:rsidP="00A11C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33C2" w:rsidRDefault="005C33C2" w:rsidP="00A11C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33C2" w:rsidRDefault="005C33C2" w:rsidP="00A11C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33C2" w:rsidRDefault="005C33C2" w:rsidP="00A11C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33C2" w:rsidRDefault="005C33C2" w:rsidP="00A11C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33C2" w:rsidRDefault="005C33C2" w:rsidP="00A11C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33C2" w:rsidRDefault="005C33C2" w:rsidP="00A11C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3314C" w:rsidRDefault="0033314C" w:rsidP="00A11C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3314C" w:rsidRDefault="0033314C" w:rsidP="00A11C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3314C" w:rsidRDefault="0033314C" w:rsidP="00A11C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3314C" w:rsidRDefault="0033314C" w:rsidP="00A11C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3314C" w:rsidRDefault="0033314C" w:rsidP="00A11C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33C2" w:rsidRDefault="005C33C2" w:rsidP="00A11C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33C2" w:rsidRDefault="005C33C2" w:rsidP="00A11C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33C2" w:rsidRDefault="005C33C2" w:rsidP="00A11C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C33C2" w:rsidRPr="005C33C2" w:rsidRDefault="005C33C2" w:rsidP="005C33C2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C33C2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1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</w:p>
    <w:p w:rsidR="005C33C2" w:rsidRPr="005C33C2" w:rsidRDefault="005C33C2" w:rsidP="005C33C2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C33C2">
        <w:rPr>
          <w:rFonts w:ascii="Times New Roman" w:eastAsia="Times New Roman" w:hAnsi="Times New Roman" w:cs="Times New Roman"/>
          <w:sz w:val="24"/>
          <w:szCs w:val="24"/>
        </w:rPr>
        <w:t>к Административному регламенту</w:t>
      </w:r>
    </w:p>
    <w:p w:rsidR="005C33C2" w:rsidRPr="005C33C2" w:rsidRDefault="005C33C2" w:rsidP="005C33C2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C33C2">
        <w:rPr>
          <w:rFonts w:ascii="Times New Roman" w:eastAsia="Times New Roman" w:hAnsi="Times New Roman" w:cs="Times New Roman"/>
          <w:sz w:val="24"/>
          <w:szCs w:val="24"/>
        </w:rPr>
        <w:t>предоставления муниципальной услуги "Выдача</w:t>
      </w:r>
    </w:p>
    <w:p w:rsidR="005C33C2" w:rsidRDefault="005C33C2" w:rsidP="005C33C2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C33C2">
        <w:rPr>
          <w:rFonts w:ascii="Times New Roman" w:eastAsia="Times New Roman" w:hAnsi="Times New Roman" w:cs="Times New Roman"/>
          <w:sz w:val="24"/>
          <w:szCs w:val="24"/>
        </w:rPr>
        <w:t>разрешения на ввод объекта в эксплуатацию"</w:t>
      </w:r>
    </w:p>
    <w:p w:rsidR="005C33C2" w:rsidRDefault="005C33C2" w:rsidP="005C33C2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F75E96" w:rsidRDefault="00F75E96" w:rsidP="005C33C2">
      <w:pPr>
        <w:spacing w:after="0" w:line="240" w:lineRule="auto"/>
        <w:ind w:left="10773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C33C2" w:rsidRDefault="005C33C2" w:rsidP="00F75E9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Исполнителем муниципальной услуги является Управление строительства и архитектуры Администрации Саткинского муниципального района</w:t>
      </w:r>
    </w:p>
    <w:p w:rsidR="005C33C2" w:rsidRDefault="005C33C2" w:rsidP="00F75E9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Место нахождения Управления строительства и архитектуры администрации Саткинского муниципального района: 456910, Челябинская область, г.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Сатка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ул. Пролетарская, 9</w:t>
      </w:r>
    </w:p>
    <w:p w:rsidR="005C33C2" w:rsidRDefault="005C33C2" w:rsidP="00F75E9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График работы: </w:t>
      </w:r>
    </w:p>
    <w:p w:rsidR="005C33C2" w:rsidRDefault="005C33C2" w:rsidP="00F75E9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понедельник – четверг с 8.00 до 17.00;</w:t>
      </w:r>
    </w:p>
    <w:p w:rsidR="005C33C2" w:rsidRDefault="005C33C2" w:rsidP="00F75E9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пятница с 8.00 до </w:t>
      </w:r>
      <w:r w:rsidR="00F75E96">
        <w:rPr>
          <w:rFonts w:ascii="Times New Roman" w:eastAsia="Times New Roman" w:hAnsi="Times New Roman" w:cs="Times New Roman"/>
          <w:sz w:val="24"/>
          <w:szCs w:val="24"/>
        </w:rPr>
        <w:t>16.00;</w:t>
      </w:r>
    </w:p>
    <w:p w:rsidR="00F75E96" w:rsidRDefault="00F75E96" w:rsidP="00F75E9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перерыв: с 12.00 до 12.48</w:t>
      </w:r>
    </w:p>
    <w:p w:rsidR="00F75E96" w:rsidRDefault="00F75E96" w:rsidP="00F75E9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Справочные телефоны Управления: 8(35161)96041, 8(35161)96040, 8(35161)96045</w:t>
      </w:r>
    </w:p>
    <w:p w:rsidR="00F75E96" w:rsidRPr="00F75E96" w:rsidRDefault="00F75E96" w:rsidP="00F75E9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Электронный адрес Управления: </w:t>
      </w:r>
      <w:hyperlink r:id="rId11" w:history="1">
        <w:r w:rsidRPr="00F97C0C">
          <w:rPr>
            <w:rStyle w:val="a7"/>
            <w:rFonts w:ascii="Times New Roman" w:eastAsia="Times New Roman" w:hAnsi="Times New Roman" w:cs="Times New Roman"/>
            <w:sz w:val="24"/>
            <w:szCs w:val="24"/>
            <w:lang w:val="en-US"/>
          </w:rPr>
          <w:t>musagu</w:t>
        </w:r>
        <w:r w:rsidRPr="00F75E96">
          <w:rPr>
            <w:rStyle w:val="a7"/>
            <w:rFonts w:ascii="Times New Roman" w:eastAsia="Times New Roman" w:hAnsi="Times New Roman" w:cs="Times New Roman"/>
            <w:sz w:val="24"/>
            <w:szCs w:val="24"/>
          </w:rPr>
          <w:t>@</w:t>
        </w:r>
        <w:r w:rsidRPr="00F97C0C">
          <w:rPr>
            <w:rStyle w:val="a7"/>
            <w:rFonts w:ascii="Times New Roman" w:eastAsia="Times New Roman" w:hAnsi="Times New Roman" w:cs="Times New Roman"/>
            <w:sz w:val="24"/>
            <w:szCs w:val="24"/>
            <w:lang w:val="en-US"/>
          </w:rPr>
          <w:t>mail</w:t>
        </w:r>
        <w:r w:rsidRPr="00F75E96">
          <w:rPr>
            <w:rStyle w:val="a7"/>
            <w:rFonts w:ascii="Times New Roman" w:eastAsia="Times New Roman" w:hAnsi="Times New Roman" w:cs="Times New Roman"/>
            <w:sz w:val="24"/>
            <w:szCs w:val="24"/>
          </w:rPr>
          <w:t>.</w:t>
        </w:r>
        <w:r w:rsidRPr="00F97C0C">
          <w:rPr>
            <w:rStyle w:val="a7"/>
            <w:rFonts w:ascii="Times New Roman" w:eastAsia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F75E96" w:rsidRDefault="00F75E96" w:rsidP="00F75E9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График приема специалистами Управления:</w:t>
      </w:r>
    </w:p>
    <w:p w:rsidR="00F75E96" w:rsidRDefault="00F75E96" w:rsidP="00F75E9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вторник с 8.00 до 17.00</w:t>
      </w:r>
    </w:p>
    <w:p w:rsidR="00F75E96" w:rsidRDefault="00F75E96" w:rsidP="00F75E9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четверг с 8.00 до 17.00</w:t>
      </w:r>
    </w:p>
    <w:p w:rsidR="00F75E96" w:rsidRPr="00F75E96" w:rsidRDefault="00F75E96" w:rsidP="00F75E9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перерыв: с 12.00 до 12.48</w:t>
      </w:r>
    </w:p>
    <w:p w:rsidR="005C33C2" w:rsidRDefault="005C33C2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C33C2" w:rsidRDefault="005C33C2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16689" w:rsidRPr="005B64AC" w:rsidRDefault="00016689" w:rsidP="00A11C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16689" w:rsidRPr="005B64AC" w:rsidSect="008479D4">
      <w:headerReference w:type="even" r:id="rId12"/>
      <w:headerReference w:type="default" r:id="rId13"/>
      <w:headerReference w:type="first" r:id="rId14"/>
      <w:pgSz w:w="16838" w:h="11906" w:orient="landscape"/>
      <w:pgMar w:top="762" w:right="1195" w:bottom="910" w:left="1133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540B" w:rsidRDefault="005C540B">
      <w:pPr>
        <w:spacing w:after="0" w:line="240" w:lineRule="auto"/>
      </w:pPr>
      <w:r>
        <w:separator/>
      </w:r>
    </w:p>
  </w:endnote>
  <w:endnote w:type="continuationSeparator" w:id="0">
    <w:p w:rsidR="005C540B" w:rsidRDefault="005C54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540B" w:rsidRDefault="005C540B">
      <w:pPr>
        <w:spacing w:after="0" w:line="240" w:lineRule="auto"/>
      </w:pPr>
      <w:r>
        <w:separator/>
      </w:r>
    </w:p>
  </w:footnote>
  <w:footnote w:type="continuationSeparator" w:id="0">
    <w:p w:rsidR="005C540B" w:rsidRDefault="005C54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134" w:rsidRPr="000C2C25" w:rsidRDefault="00964134" w:rsidP="000C2C25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134" w:rsidRPr="000C2C25" w:rsidRDefault="00964134" w:rsidP="000C2C25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134" w:rsidRDefault="00964134" w:rsidP="000C2C25">
    <w:pPr>
      <w:spacing w:after="603"/>
      <w:ind w:right="10"/>
      <w:jc w:val="center"/>
    </w:pP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134" w:rsidRDefault="00964134"/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134" w:rsidRDefault="00964134"/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134" w:rsidRDefault="00964134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C17BC"/>
    <w:multiLevelType w:val="hybridMultilevel"/>
    <w:tmpl w:val="9F306EA4"/>
    <w:lvl w:ilvl="0" w:tplc="02F82B4C">
      <w:start w:val="1"/>
      <w:numFmt w:val="decimal"/>
      <w:lvlText w:val="%1.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3EC7E9E">
      <w:start w:val="1"/>
      <w:numFmt w:val="lowerLetter"/>
      <w:lvlText w:val="%2"/>
      <w:lvlJc w:val="left"/>
      <w:pPr>
        <w:ind w:left="3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F1ECEEE">
      <w:start w:val="1"/>
      <w:numFmt w:val="lowerRoman"/>
      <w:lvlText w:val="%3"/>
      <w:lvlJc w:val="left"/>
      <w:pPr>
        <w:ind w:left="4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396824E">
      <w:start w:val="1"/>
      <w:numFmt w:val="decimal"/>
      <w:lvlText w:val="%4"/>
      <w:lvlJc w:val="left"/>
      <w:pPr>
        <w:ind w:left="4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66666C4">
      <w:start w:val="1"/>
      <w:numFmt w:val="lowerLetter"/>
      <w:lvlText w:val="%5"/>
      <w:lvlJc w:val="left"/>
      <w:pPr>
        <w:ind w:left="5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17C01C2">
      <w:start w:val="1"/>
      <w:numFmt w:val="lowerRoman"/>
      <w:lvlText w:val="%6"/>
      <w:lvlJc w:val="left"/>
      <w:pPr>
        <w:ind w:left="6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3804EE0">
      <w:start w:val="1"/>
      <w:numFmt w:val="decimal"/>
      <w:lvlText w:val="%7"/>
      <w:lvlJc w:val="left"/>
      <w:pPr>
        <w:ind w:left="70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FECAD76">
      <w:start w:val="1"/>
      <w:numFmt w:val="lowerLetter"/>
      <w:lvlText w:val="%8"/>
      <w:lvlJc w:val="left"/>
      <w:pPr>
        <w:ind w:left="77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ED6007C">
      <w:start w:val="1"/>
      <w:numFmt w:val="lowerRoman"/>
      <w:lvlText w:val="%9"/>
      <w:lvlJc w:val="left"/>
      <w:pPr>
        <w:ind w:left="84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3BBA2186"/>
    <w:multiLevelType w:val="hybridMultilevel"/>
    <w:tmpl w:val="75AA6186"/>
    <w:lvl w:ilvl="0" w:tplc="E1EA7610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F9CBB5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0D6886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15CDA5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864346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41E0BA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5B2E85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3BCB7F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46A3D2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5884072F"/>
    <w:multiLevelType w:val="hybridMultilevel"/>
    <w:tmpl w:val="AEF80010"/>
    <w:lvl w:ilvl="0" w:tplc="A23AFB56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12E7DD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C78299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C5C722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CF0335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6EAA7E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85ABA3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5C0EBA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3E4659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6432167A"/>
    <w:multiLevelType w:val="hybridMultilevel"/>
    <w:tmpl w:val="E4F649A0"/>
    <w:lvl w:ilvl="0" w:tplc="F23A5462">
      <w:start w:val="1"/>
      <w:numFmt w:val="decimal"/>
      <w:lvlText w:val="%1."/>
      <w:lvlJc w:val="left"/>
      <w:pPr>
        <w:ind w:left="9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D4CA3E0">
      <w:start w:val="1"/>
      <w:numFmt w:val="lowerLetter"/>
      <w:lvlText w:val="%2"/>
      <w:lvlJc w:val="left"/>
      <w:pPr>
        <w:ind w:left="2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A183C56">
      <w:start w:val="1"/>
      <w:numFmt w:val="lowerRoman"/>
      <w:lvlText w:val="%3"/>
      <w:lvlJc w:val="left"/>
      <w:pPr>
        <w:ind w:left="3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DA498A8">
      <w:start w:val="1"/>
      <w:numFmt w:val="decimal"/>
      <w:lvlText w:val="%4"/>
      <w:lvlJc w:val="left"/>
      <w:pPr>
        <w:ind w:left="4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F769B8C">
      <w:start w:val="1"/>
      <w:numFmt w:val="lowerLetter"/>
      <w:lvlText w:val="%5"/>
      <w:lvlJc w:val="left"/>
      <w:pPr>
        <w:ind w:left="4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B3679BE">
      <w:start w:val="1"/>
      <w:numFmt w:val="lowerRoman"/>
      <w:lvlText w:val="%6"/>
      <w:lvlJc w:val="left"/>
      <w:pPr>
        <w:ind w:left="5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0D8710A">
      <w:start w:val="1"/>
      <w:numFmt w:val="decimal"/>
      <w:lvlText w:val="%7"/>
      <w:lvlJc w:val="left"/>
      <w:pPr>
        <w:ind w:left="64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2D80C5A">
      <w:start w:val="1"/>
      <w:numFmt w:val="lowerLetter"/>
      <w:lvlText w:val="%8"/>
      <w:lvlJc w:val="left"/>
      <w:pPr>
        <w:ind w:left="71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7E45946">
      <w:start w:val="1"/>
      <w:numFmt w:val="lowerRoman"/>
      <w:lvlText w:val="%9"/>
      <w:lvlJc w:val="left"/>
      <w:pPr>
        <w:ind w:left="78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69D30AF4"/>
    <w:multiLevelType w:val="multilevel"/>
    <w:tmpl w:val="08E21A1A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3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72782483"/>
    <w:multiLevelType w:val="hybridMultilevel"/>
    <w:tmpl w:val="9A8A4D62"/>
    <w:lvl w:ilvl="0" w:tplc="2CD2E028">
      <w:start w:val="1"/>
      <w:numFmt w:val="decimal"/>
      <w:lvlText w:val="%1."/>
      <w:lvlJc w:val="left"/>
      <w:pPr>
        <w:ind w:left="9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B2DD3C">
      <w:start w:val="1"/>
      <w:numFmt w:val="lowerLetter"/>
      <w:lvlText w:val="%2"/>
      <w:lvlJc w:val="left"/>
      <w:pPr>
        <w:ind w:left="29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6ECBEAC">
      <w:start w:val="1"/>
      <w:numFmt w:val="lowerRoman"/>
      <w:lvlText w:val="%3"/>
      <w:lvlJc w:val="left"/>
      <w:pPr>
        <w:ind w:left="36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43AB41A">
      <w:start w:val="1"/>
      <w:numFmt w:val="decimal"/>
      <w:lvlText w:val="%4"/>
      <w:lvlJc w:val="left"/>
      <w:pPr>
        <w:ind w:left="43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E7C9D46">
      <w:start w:val="1"/>
      <w:numFmt w:val="lowerLetter"/>
      <w:lvlText w:val="%5"/>
      <w:lvlJc w:val="left"/>
      <w:pPr>
        <w:ind w:left="5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EE0D112">
      <w:start w:val="1"/>
      <w:numFmt w:val="lowerRoman"/>
      <w:lvlText w:val="%6"/>
      <w:lvlJc w:val="left"/>
      <w:pPr>
        <w:ind w:left="5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76A0D54">
      <w:start w:val="1"/>
      <w:numFmt w:val="decimal"/>
      <w:lvlText w:val="%7"/>
      <w:lvlJc w:val="left"/>
      <w:pPr>
        <w:ind w:left="6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9248ED0">
      <w:start w:val="1"/>
      <w:numFmt w:val="lowerLetter"/>
      <w:lvlText w:val="%8"/>
      <w:lvlJc w:val="left"/>
      <w:pPr>
        <w:ind w:left="7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5621ECC">
      <w:start w:val="1"/>
      <w:numFmt w:val="lowerRoman"/>
      <w:lvlText w:val="%9"/>
      <w:lvlJc w:val="left"/>
      <w:pPr>
        <w:ind w:left="7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0"/>
  <w:evenAndOddHeaders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16689"/>
    <w:rsid w:val="000029D5"/>
    <w:rsid w:val="00006B31"/>
    <w:rsid w:val="00007456"/>
    <w:rsid w:val="00007FAA"/>
    <w:rsid w:val="00012F3A"/>
    <w:rsid w:val="00016689"/>
    <w:rsid w:val="00091E02"/>
    <w:rsid w:val="000A02C2"/>
    <w:rsid w:val="000A70B0"/>
    <w:rsid w:val="000C2C25"/>
    <w:rsid w:val="000C625C"/>
    <w:rsid w:val="00106691"/>
    <w:rsid w:val="00126183"/>
    <w:rsid w:val="00165A10"/>
    <w:rsid w:val="00184357"/>
    <w:rsid w:val="00186843"/>
    <w:rsid w:val="001A28FD"/>
    <w:rsid w:val="001B5F40"/>
    <w:rsid w:val="001D470C"/>
    <w:rsid w:val="001F1235"/>
    <w:rsid w:val="001F43A3"/>
    <w:rsid w:val="0022509E"/>
    <w:rsid w:val="00236EA1"/>
    <w:rsid w:val="002614D6"/>
    <w:rsid w:val="0028643C"/>
    <w:rsid w:val="0029512D"/>
    <w:rsid w:val="002B6D98"/>
    <w:rsid w:val="002D5660"/>
    <w:rsid w:val="002E3448"/>
    <w:rsid w:val="0033253B"/>
    <w:rsid w:val="0033314C"/>
    <w:rsid w:val="00357F1E"/>
    <w:rsid w:val="00396985"/>
    <w:rsid w:val="003D0D28"/>
    <w:rsid w:val="003D70AD"/>
    <w:rsid w:val="003E6DF2"/>
    <w:rsid w:val="00401B71"/>
    <w:rsid w:val="00440774"/>
    <w:rsid w:val="004562B2"/>
    <w:rsid w:val="00462C99"/>
    <w:rsid w:val="00465E1D"/>
    <w:rsid w:val="00490320"/>
    <w:rsid w:val="004C35A6"/>
    <w:rsid w:val="004E0D6F"/>
    <w:rsid w:val="004F2CC4"/>
    <w:rsid w:val="00522518"/>
    <w:rsid w:val="005515B6"/>
    <w:rsid w:val="00590D09"/>
    <w:rsid w:val="005B64AC"/>
    <w:rsid w:val="005C2D51"/>
    <w:rsid w:val="005C33C2"/>
    <w:rsid w:val="005C540B"/>
    <w:rsid w:val="005D0DC5"/>
    <w:rsid w:val="005E210A"/>
    <w:rsid w:val="005E5CA5"/>
    <w:rsid w:val="00632F17"/>
    <w:rsid w:val="00653691"/>
    <w:rsid w:val="00687DF1"/>
    <w:rsid w:val="006C2E71"/>
    <w:rsid w:val="006D69F2"/>
    <w:rsid w:val="006E0363"/>
    <w:rsid w:val="006F42DD"/>
    <w:rsid w:val="00702195"/>
    <w:rsid w:val="007605D8"/>
    <w:rsid w:val="00787E8B"/>
    <w:rsid w:val="007B3172"/>
    <w:rsid w:val="007B3D83"/>
    <w:rsid w:val="007F0DDF"/>
    <w:rsid w:val="007F1637"/>
    <w:rsid w:val="007F2E01"/>
    <w:rsid w:val="007F33E0"/>
    <w:rsid w:val="00841CDA"/>
    <w:rsid w:val="00841E6C"/>
    <w:rsid w:val="008479D4"/>
    <w:rsid w:val="008537D0"/>
    <w:rsid w:val="008816ED"/>
    <w:rsid w:val="008A2E7A"/>
    <w:rsid w:val="00957AED"/>
    <w:rsid w:val="00964134"/>
    <w:rsid w:val="00967EB4"/>
    <w:rsid w:val="00985927"/>
    <w:rsid w:val="009D35D2"/>
    <w:rsid w:val="009E1913"/>
    <w:rsid w:val="009F65B4"/>
    <w:rsid w:val="00A11CBF"/>
    <w:rsid w:val="00A15110"/>
    <w:rsid w:val="00A561BA"/>
    <w:rsid w:val="00A80AAE"/>
    <w:rsid w:val="00A83962"/>
    <w:rsid w:val="00A845A1"/>
    <w:rsid w:val="00AA58E5"/>
    <w:rsid w:val="00AB0AE9"/>
    <w:rsid w:val="00AB5E69"/>
    <w:rsid w:val="00AF01BF"/>
    <w:rsid w:val="00AF5663"/>
    <w:rsid w:val="00B0102F"/>
    <w:rsid w:val="00B75F17"/>
    <w:rsid w:val="00B81F83"/>
    <w:rsid w:val="00BA3993"/>
    <w:rsid w:val="00BA7B7A"/>
    <w:rsid w:val="00BC5BF7"/>
    <w:rsid w:val="00BD34EE"/>
    <w:rsid w:val="00BF1178"/>
    <w:rsid w:val="00BF251E"/>
    <w:rsid w:val="00C27F81"/>
    <w:rsid w:val="00C3574C"/>
    <w:rsid w:val="00C410EA"/>
    <w:rsid w:val="00C70F00"/>
    <w:rsid w:val="00C71EF2"/>
    <w:rsid w:val="00CA1DC9"/>
    <w:rsid w:val="00CC7786"/>
    <w:rsid w:val="00CE5CCF"/>
    <w:rsid w:val="00CE73A5"/>
    <w:rsid w:val="00D15874"/>
    <w:rsid w:val="00D60FFD"/>
    <w:rsid w:val="00D76CAC"/>
    <w:rsid w:val="00D83C18"/>
    <w:rsid w:val="00D9163C"/>
    <w:rsid w:val="00DA7BD9"/>
    <w:rsid w:val="00DD143A"/>
    <w:rsid w:val="00E15CD2"/>
    <w:rsid w:val="00E34C0B"/>
    <w:rsid w:val="00E5079A"/>
    <w:rsid w:val="00E62467"/>
    <w:rsid w:val="00E92698"/>
    <w:rsid w:val="00EB397A"/>
    <w:rsid w:val="00ED048B"/>
    <w:rsid w:val="00ED314B"/>
    <w:rsid w:val="00F220C4"/>
    <w:rsid w:val="00F440E4"/>
    <w:rsid w:val="00F47CA9"/>
    <w:rsid w:val="00F646DE"/>
    <w:rsid w:val="00F64E9E"/>
    <w:rsid w:val="00F678BE"/>
    <w:rsid w:val="00F75E96"/>
    <w:rsid w:val="00F77C57"/>
    <w:rsid w:val="00FB6504"/>
    <w:rsid w:val="00FF099B"/>
    <w:rsid w:val="00FF2D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9D4"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rsid w:val="008479D4"/>
    <w:pPr>
      <w:keepNext/>
      <w:keepLines/>
      <w:spacing w:after="3"/>
      <w:ind w:left="10" w:right="57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34C0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479D4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rsid w:val="008479D4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er"/>
    <w:basedOn w:val="a"/>
    <w:link w:val="a4"/>
    <w:uiPriority w:val="99"/>
    <w:unhideWhenUsed/>
    <w:rsid w:val="005B64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B64AC"/>
    <w:rPr>
      <w:rFonts w:ascii="Calibri" w:eastAsia="Calibri" w:hAnsi="Calibri" w:cs="Calibri"/>
      <w:color w:val="000000"/>
    </w:rPr>
  </w:style>
  <w:style w:type="paragraph" w:styleId="a5">
    <w:name w:val="header"/>
    <w:basedOn w:val="a"/>
    <w:link w:val="a6"/>
    <w:uiPriority w:val="99"/>
    <w:unhideWhenUsed/>
    <w:rsid w:val="000C2C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C2C25"/>
    <w:rPr>
      <w:rFonts w:ascii="Calibri" w:eastAsia="Calibri" w:hAnsi="Calibri" w:cs="Calibri"/>
      <w:color w:val="000000"/>
    </w:rPr>
  </w:style>
  <w:style w:type="character" w:customStyle="1" w:styleId="20">
    <w:name w:val="Заголовок 2 Знак"/>
    <w:basedOn w:val="a0"/>
    <w:link w:val="2"/>
    <w:uiPriority w:val="9"/>
    <w:semiHidden/>
    <w:rsid w:val="00E34C0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7">
    <w:name w:val="Hyperlink"/>
    <w:basedOn w:val="a0"/>
    <w:uiPriority w:val="99"/>
    <w:unhideWhenUsed/>
    <w:rsid w:val="00F75E96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3"/>
      <w:ind w:left="10" w:right="57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34C0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er"/>
    <w:basedOn w:val="a"/>
    <w:link w:val="a4"/>
    <w:uiPriority w:val="99"/>
    <w:unhideWhenUsed/>
    <w:rsid w:val="005B64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B64AC"/>
    <w:rPr>
      <w:rFonts w:ascii="Calibri" w:eastAsia="Calibri" w:hAnsi="Calibri" w:cs="Calibri"/>
      <w:color w:val="000000"/>
    </w:rPr>
  </w:style>
  <w:style w:type="paragraph" w:styleId="a5">
    <w:name w:val="header"/>
    <w:basedOn w:val="a"/>
    <w:link w:val="a6"/>
    <w:uiPriority w:val="99"/>
    <w:unhideWhenUsed/>
    <w:rsid w:val="000C2C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C2C25"/>
    <w:rPr>
      <w:rFonts w:ascii="Calibri" w:eastAsia="Calibri" w:hAnsi="Calibri" w:cs="Calibri"/>
      <w:color w:val="000000"/>
    </w:rPr>
  </w:style>
  <w:style w:type="character" w:customStyle="1" w:styleId="20">
    <w:name w:val="Заголовок 2 Знак"/>
    <w:basedOn w:val="a0"/>
    <w:link w:val="2"/>
    <w:uiPriority w:val="9"/>
    <w:semiHidden/>
    <w:rsid w:val="00E34C0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7">
    <w:name w:val="Hyperlink"/>
    <w:basedOn w:val="a0"/>
    <w:uiPriority w:val="99"/>
    <w:unhideWhenUsed/>
    <w:rsid w:val="00F75E96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3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usagu@mail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4A6F88-722E-4676-90DA-200D02EFE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62</Pages>
  <Words>17849</Words>
  <Characters>101742</Characters>
  <Application>Microsoft Office Word</Application>
  <DocSecurity>0</DocSecurity>
  <Lines>847</Lines>
  <Paragraphs>238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marele</cp:lastModifiedBy>
  <cp:revision>12</cp:revision>
  <dcterms:created xsi:type="dcterms:W3CDTF">2022-06-09T08:57:00Z</dcterms:created>
  <dcterms:modified xsi:type="dcterms:W3CDTF">2022-07-11T06:12:00Z</dcterms:modified>
</cp:coreProperties>
</file>